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43"/>
        <w:gridCol w:w="20"/>
        <w:gridCol w:w="2346"/>
      </w:tblGrid>
      <w:tr w:rsidR="007C2BE5" w:rsidRPr="002B1A55" w:rsidTr="007E45CC">
        <w:trPr>
          <w:trHeight w:val="210"/>
        </w:trPr>
        <w:tc>
          <w:tcPr>
            <w:tcW w:w="7643" w:type="dxa"/>
          </w:tcPr>
          <w:p w:rsidR="007C2BE5" w:rsidRPr="002B1A55" w:rsidRDefault="00B4603D" w:rsidP="007C2BE5">
            <w:pPr>
              <w:pStyle w:val="Template-SmallAddress"/>
            </w:pPr>
            <w:r>
              <w:t>Statens Administration – Arsenalvej 33 – 9800 Hjørring</w:t>
            </w:r>
          </w:p>
        </w:tc>
        <w:tc>
          <w:tcPr>
            <w:tcW w:w="20" w:type="dxa"/>
          </w:tcPr>
          <w:p w:rsidR="007C2BE5" w:rsidRPr="002B1A55" w:rsidRDefault="007C2BE5" w:rsidP="007C2BE5">
            <w:pPr>
              <w:pStyle w:val="Template-SmallAddress"/>
            </w:pPr>
          </w:p>
        </w:tc>
        <w:tc>
          <w:tcPr>
            <w:tcW w:w="2346" w:type="dxa"/>
          </w:tcPr>
          <w:p w:rsidR="007C2BE5" w:rsidRPr="002B1A55" w:rsidRDefault="007C2BE5" w:rsidP="007C2BE5">
            <w:pPr>
              <w:pStyle w:val="Template-SmallAddress"/>
            </w:pPr>
          </w:p>
        </w:tc>
      </w:tr>
      <w:tr w:rsidR="00D72BA3" w:rsidRPr="008A3D0F" w:rsidTr="007E45CC">
        <w:trPr>
          <w:trHeight w:hRule="exact" w:val="3119"/>
        </w:trPr>
        <w:tc>
          <w:tcPr>
            <w:tcW w:w="7643" w:type="dxa"/>
          </w:tcPr>
          <w:p w:rsidR="00D72BA3" w:rsidRPr="002B1A55" w:rsidRDefault="00F33817" w:rsidP="00EC1653">
            <w:pPr>
              <w:spacing w:after="0"/>
            </w:pPr>
            <w:r>
              <w:t>Til myndigheder på vedlagt</w:t>
            </w:r>
            <w:r w:rsidR="00C47EF9">
              <w:t xml:space="preserve"> høringsliste</w:t>
            </w:r>
          </w:p>
        </w:tc>
        <w:tc>
          <w:tcPr>
            <w:tcW w:w="20" w:type="dxa"/>
          </w:tcPr>
          <w:p w:rsidR="00D72BA3" w:rsidRPr="002B1A55" w:rsidRDefault="00D72BA3" w:rsidP="00D649B2"/>
        </w:tc>
        <w:tc>
          <w:tcPr>
            <w:tcW w:w="2346" w:type="dxa"/>
          </w:tcPr>
          <w:p w:rsidR="00502442" w:rsidRPr="00C47EF9" w:rsidRDefault="00A26835" w:rsidP="00502442">
            <w:pPr>
              <w:pStyle w:val="Template-Dato"/>
            </w:pPr>
            <w:r>
              <w:t>5. december</w:t>
            </w:r>
            <w:r w:rsidR="00502442" w:rsidRPr="00C47EF9">
              <w:t xml:space="preserve"> 2018</w:t>
            </w:r>
          </w:p>
          <w:p w:rsidR="00D72BA3" w:rsidRPr="00C47EF9" w:rsidRDefault="00D72BA3" w:rsidP="00D72BA3">
            <w:pPr>
              <w:pStyle w:val="Template-INI"/>
              <w:rPr>
                <w:lang w:val="da-DK"/>
              </w:rPr>
            </w:pPr>
          </w:p>
          <w:p w:rsidR="00812129" w:rsidRPr="00C47EF9" w:rsidRDefault="00B277EB" w:rsidP="00D72BA3">
            <w:pPr>
              <w:pStyle w:val="Template-INI"/>
              <w:rPr>
                <w:lang w:val="da-DK"/>
              </w:rPr>
            </w:pPr>
            <w:r>
              <w:rPr>
                <w:lang w:val="da-DK"/>
              </w:rPr>
              <w:t>DirSek</w:t>
            </w:r>
            <w:r w:rsidR="00812129" w:rsidRPr="00C47EF9">
              <w:rPr>
                <w:lang w:val="da-DK"/>
              </w:rPr>
              <w:t>/CNO</w:t>
            </w:r>
          </w:p>
          <w:p w:rsidR="00D72BA3" w:rsidRPr="008A3D0F" w:rsidRDefault="008A3D0F" w:rsidP="008A3D0F">
            <w:pPr>
              <w:pStyle w:val="Template-Dato"/>
            </w:pPr>
            <w:bookmarkStart w:id="0" w:name="SD_FLD_JournalNr"/>
            <w:bookmarkEnd w:id="0"/>
            <w:r>
              <w:t xml:space="preserve">J.nr. 2018 </w:t>
            </w:r>
            <w:bookmarkStart w:id="1" w:name="_GoBack"/>
            <w:bookmarkEnd w:id="1"/>
            <w:r>
              <w:t>- 10968</w:t>
            </w:r>
          </w:p>
        </w:tc>
      </w:tr>
    </w:tbl>
    <w:p w:rsidR="00C47EF9" w:rsidRDefault="00C47EF9" w:rsidP="002502E2">
      <w:pPr>
        <w:pStyle w:val="Overskrift2"/>
        <w:spacing w:after="240"/>
      </w:pPr>
      <w:r>
        <w:t xml:space="preserve">Høring </w:t>
      </w:r>
      <w:r w:rsidR="00B277EB">
        <w:t>af</w:t>
      </w:r>
      <w:r w:rsidR="002502E2">
        <w:t xml:space="preserve"> </w:t>
      </w:r>
      <w:r>
        <w:t xml:space="preserve">ændring </w:t>
      </w:r>
      <w:r w:rsidR="00D675AE">
        <w:t>til</w:t>
      </w:r>
      <w:r>
        <w:t xml:space="preserve"> bekendtgørelse om </w:t>
      </w:r>
      <w:r w:rsidR="00EF32F4">
        <w:t>B</w:t>
      </w:r>
      <w:r>
        <w:t>arselsfond</w:t>
      </w:r>
      <w:r w:rsidR="00CE03E9">
        <w:t>en</w:t>
      </w:r>
    </w:p>
    <w:p w:rsidR="00C47EF9" w:rsidRDefault="00C47EF9" w:rsidP="00C47EF9">
      <w:r>
        <w:t>Finansministeriet sender hermed udkast til bekendtgørelsen om den statslige ba</w:t>
      </w:r>
      <w:r>
        <w:t>r</w:t>
      </w:r>
      <w:r>
        <w:t>selsfond i høring.</w:t>
      </w:r>
    </w:p>
    <w:p w:rsidR="002502E2" w:rsidRDefault="002502E2" w:rsidP="00C47EF9"/>
    <w:p w:rsidR="00BE3EE8" w:rsidRDefault="00C47EF9" w:rsidP="002502E2">
      <w:pPr>
        <w:rPr>
          <w:b/>
        </w:rPr>
      </w:pPr>
      <w:r w:rsidRPr="00C47EF9">
        <w:rPr>
          <w:b/>
        </w:rPr>
        <w:t>Kort om ændring</w:t>
      </w:r>
      <w:r w:rsidR="00B277EB">
        <w:rPr>
          <w:b/>
        </w:rPr>
        <w:t>erne</w:t>
      </w:r>
    </w:p>
    <w:p w:rsidR="0001154E" w:rsidRDefault="00BE3EE8" w:rsidP="00875FDE">
      <w:pPr>
        <w:spacing w:after="240"/>
      </w:pPr>
      <w:r>
        <w:t>Der foreslås en række ændringer</w:t>
      </w:r>
      <w:r w:rsidR="00EF32F4">
        <w:t xml:space="preserve"> af bekendtgørelsen for B</w:t>
      </w:r>
      <w:r>
        <w:t>arselsfond</w:t>
      </w:r>
      <w:r w:rsidR="00EF32F4">
        <w:t>en</w:t>
      </w:r>
      <w:r>
        <w:t xml:space="preserve">. </w:t>
      </w:r>
      <w:r w:rsidR="00875FDE">
        <w:t>Det o</w:t>
      </w:r>
      <w:r w:rsidR="00875FDE">
        <w:t>m</w:t>
      </w:r>
      <w:r w:rsidR="00875FDE">
        <w:t xml:space="preserve">handler </w:t>
      </w:r>
      <w:r w:rsidR="0001154E">
        <w:t>blandt andet:</w:t>
      </w:r>
    </w:p>
    <w:p w:rsidR="0078645C" w:rsidRDefault="00D675AE" w:rsidP="0078645C">
      <w:pPr>
        <w:pStyle w:val="Opstilling-punkttegn"/>
      </w:pPr>
      <w:r>
        <w:t>H</w:t>
      </w:r>
      <w:r w:rsidR="00B277EB">
        <w:t>envisning i</w:t>
      </w:r>
      <w:r w:rsidR="0078645C">
        <w:t xml:space="preserve"> bekendtgørelsen til </w:t>
      </w:r>
      <w:r w:rsidR="00B277EB">
        <w:t xml:space="preserve">den i </w:t>
      </w:r>
      <w:r w:rsidR="00EE70A4">
        <w:t xml:space="preserve">finanslovens </w:t>
      </w:r>
      <w:r w:rsidR="0078645C">
        <w:t>tekstanmærkning</w:t>
      </w:r>
      <w:r w:rsidR="00B277EB">
        <w:t xml:space="preserve"> in</w:t>
      </w:r>
      <w:r w:rsidR="00B277EB">
        <w:t>d</w:t>
      </w:r>
      <w:r w:rsidR="00B277EB">
        <w:t>skrevne specifikation af</w:t>
      </w:r>
      <w:r w:rsidR="00EE70A4">
        <w:t xml:space="preserve"> de af ordningen omfattede</w:t>
      </w:r>
      <w:r w:rsidR="0078645C">
        <w:t xml:space="preserve"> institutioner.</w:t>
      </w:r>
    </w:p>
    <w:p w:rsidR="0078645C" w:rsidRDefault="0001154E" w:rsidP="00C47EF9">
      <w:pPr>
        <w:pStyle w:val="Opstilling-punkttegn"/>
      </w:pPr>
      <w:r>
        <w:t>Flyt</w:t>
      </w:r>
      <w:r w:rsidR="00B277EB">
        <w:t>ning</w:t>
      </w:r>
      <w:r>
        <w:t xml:space="preserve"> af afsnit fra tekstanmærkningen til bekendtgørelsen </w:t>
      </w:r>
      <w:r w:rsidR="00B277EB">
        <w:t>vedr</w:t>
      </w:r>
      <w:r w:rsidR="00FA7E05">
        <w:t>.</w:t>
      </w:r>
      <w:r>
        <w:t xml:space="preserve"> </w:t>
      </w:r>
    </w:p>
    <w:p w:rsidR="0078645C" w:rsidRDefault="00D675AE" w:rsidP="0078645C">
      <w:pPr>
        <w:pStyle w:val="Opstilling-punkttegn"/>
        <w:numPr>
          <w:ilvl w:val="1"/>
          <w:numId w:val="40"/>
        </w:numPr>
      </w:pPr>
      <w:r>
        <w:t>B</w:t>
      </w:r>
      <w:r w:rsidR="0078645C">
        <w:t>idragspligt og refusionsberettigelse jf. § 2, stk. 4 i ændringsbekendtgøre</w:t>
      </w:r>
      <w:r w:rsidR="0078645C">
        <w:t>l</w:t>
      </w:r>
      <w:r w:rsidR="0078645C">
        <w:t>sen.</w:t>
      </w:r>
    </w:p>
    <w:p w:rsidR="0078645C" w:rsidRDefault="0078645C" w:rsidP="0078645C">
      <w:pPr>
        <w:pStyle w:val="Opstilling-punkttegn"/>
        <w:numPr>
          <w:ilvl w:val="1"/>
          <w:numId w:val="40"/>
        </w:numPr>
      </w:pPr>
      <w:r>
        <w:t>A</w:t>
      </w:r>
      <w:r w:rsidR="0001154E">
        <w:t>fskrivning af uerholdelige beløb</w:t>
      </w:r>
      <w:r>
        <w:t xml:space="preserve"> jf. § 12 i ændringsbekendtgørelsen.</w:t>
      </w:r>
    </w:p>
    <w:p w:rsidR="009B5EFC" w:rsidRPr="00C33274" w:rsidRDefault="009B5EFC" w:rsidP="009B5EFC">
      <w:pPr>
        <w:pStyle w:val="Opstilling-punkttegn"/>
      </w:pPr>
      <w:r w:rsidRPr="00C33274">
        <w:t>Ændring af § 15, stk. 2. For mere klarhed er der ændret henvisning fra § 3, stk. 1 til § 3, stk. 3.</w:t>
      </w:r>
    </w:p>
    <w:p w:rsidR="00FA7E05" w:rsidRDefault="00FA7E05" w:rsidP="00EE70A4">
      <w:pPr>
        <w:pStyle w:val="Opstilling-punkttegn"/>
        <w:numPr>
          <w:ilvl w:val="0"/>
          <w:numId w:val="0"/>
        </w:numPr>
        <w:ind w:left="680"/>
      </w:pPr>
    </w:p>
    <w:p w:rsidR="0078645C" w:rsidRDefault="0078645C" w:rsidP="00EE70A4">
      <w:pPr>
        <w:pStyle w:val="Opstilling-punkttegn"/>
        <w:numPr>
          <w:ilvl w:val="0"/>
          <w:numId w:val="0"/>
        </w:numPr>
        <w:ind w:left="340" w:hanging="340"/>
      </w:pPr>
      <w:r>
        <w:t>Ovenstående ændringer har ikke betydning for omfang eller indhold i ordning</w:t>
      </w:r>
      <w:r w:rsidR="00FA7E05">
        <w:t>en</w:t>
      </w:r>
      <w:r>
        <w:t>.</w:t>
      </w:r>
    </w:p>
    <w:p w:rsidR="002502E2" w:rsidRDefault="002502E2" w:rsidP="00EE70A4">
      <w:pPr>
        <w:pStyle w:val="Opstilling-punkttegn"/>
        <w:numPr>
          <w:ilvl w:val="0"/>
          <w:numId w:val="0"/>
        </w:numPr>
        <w:ind w:left="340" w:hanging="340"/>
      </w:pPr>
    </w:p>
    <w:p w:rsidR="0001154E" w:rsidRDefault="0001154E" w:rsidP="0001154E">
      <w:pPr>
        <w:pStyle w:val="Opstilling-punkttegn"/>
        <w:numPr>
          <w:ilvl w:val="0"/>
          <w:numId w:val="0"/>
        </w:numPr>
        <w:ind w:left="340" w:hanging="340"/>
      </w:pPr>
    </w:p>
    <w:p w:rsidR="00C47EF9" w:rsidRDefault="00C47EF9" w:rsidP="00C47EF9">
      <w:pPr>
        <w:rPr>
          <w:b/>
        </w:rPr>
      </w:pPr>
      <w:r w:rsidRPr="00C47EF9">
        <w:rPr>
          <w:b/>
        </w:rPr>
        <w:t>Proces</w:t>
      </w:r>
    </w:p>
    <w:p w:rsidR="007500FC" w:rsidRDefault="007500FC" w:rsidP="00C47EF9">
      <w:r>
        <w:t>Finansministeriet skal anmode om at modtage eventuelle bemærkninger til b</w:t>
      </w:r>
      <w:r>
        <w:t>e</w:t>
      </w:r>
      <w:r>
        <w:t xml:space="preserve">kendtgørelsen </w:t>
      </w:r>
      <w:r w:rsidR="0001154E" w:rsidRPr="0001154E">
        <w:t>senes</w:t>
      </w:r>
      <w:r w:rsidR="0001154E">
        <w:t>t</w:t>
      </w:r>
      <w:r w:rsidR="00C33274">
        <w:t xml:space="preserve"> tirsdag</w:t>
      </w:r>
      <w:r w:rsidR="00EF32F4">
        <w:t xml:space="preserve"> d.</w:t>
      </w:r>
      <w:r w:rsidR="00C33274">
        <w:t xml:space="preserve"> 11</w:t>
      </w:r>
      <w:r w:rsidR="0001154E" w:rsidRPr="0001154E">
        <w:t xml:space="preserve">. </w:t>
      </w:r>
      <w:r w:rsidRPr="0001154E">
        <w:t>december</w:t>
      </w:r>
      <w:r>
        <w:t xml:space="preserve"> </w:t>
      </w:r>
      <w:r w:rsidR="0001154E">
        <w:t xml:space="preserve">2018 </w:t>
      </w:r>
      <w:r>
        <w:t>kl. 12.00.</w:t>
      </w:r>
    </w:p>
    <w:p w:rsidR="007500FC" w:rsidRDefault="007500FC" w:rsidP="00C47EF9">
      <w:r>
        <w:t xml:space="preserve">Eventuelle bemærkninger bedes sendt pr. mail til </w:t>
      </w:r>
      <w:hyperlink r:id="rId8" w:history="1">
        <w:r w:rsidRPr="00646687">
          <w:rPr>
            <w:rStyle w:val="Hyperlink"/>
          </w:rPr>
          <w:t>direktionssekretariat@statens-adm.dk</w:t>
        </w:r>
      </w:hyperlink>
      <w:r>
        <w:t>.</w:t>
      </w:r>
    </w:p>
    <w:p w:rsidR="007500FC" w:rsidRDefault="007500FC" w:rsidP="007500FC">
      <w:r>
        <w:lastRenderedPageBreak/>
        <w:t>Der vedlægges en liste over høringsparterne – bemærk at denne høring er fre</w:t>
      </w:r>
      <w:r>
        <w:t>m</w:t>
      </w:r>
      <w:r>
        <w:t xml:space="preserve">sendt til ministersekretariaterne for de på listen anførte ministerier. </w:t>
      </w:r>
      <w:r w:rsidR="00FA7E05">
        <w:t>Høringen b</w:t>
      </w:r>
      <w:r w:rsidR="00FA7E05">
        <w:t>e</w:t>
      </w:r>
      <w:r w:rsidR="00FA7E05">
        <w:t>des i fornødent omfang videresendt til relevante parter</w:t>
      </w:r>
      <w:r>
        <w:t>.</w:t>
      </w:r>
    </w:p>
    <w:p w:rsidR="007500FC" w:rsidRDefault="007500FC" w:rsidP="007500FC">
      <w:r>
        <w:t xml:space="preserve">Høringsmaterialet kan også ses på Høringsportalen </w:t>
      </w:r>
      <w:hyperlink r:id="rId9" w:history="1">
        <w:r>
          <w:rPr>
            <w:rStyle w:val="Hyperlink"/>
          </w:rPr>
          <w:t>www.hoeringsportalen.dk</w:t>
        </w:r>
      </w:hyperlink>
      <w:r>
        <w:t xml:space="preserve">. </w:t>
      </w:r>
    </w:p>
    <w:p w:rsidR="007500FC" w:rsidRPr="007500FC" w:rsidRDefault="007500FC" w:rsidP="00C47EF9"/>
    <w:p w:rsidR="00B56FFE" w:rsidRPr="002B1A55" w:rsidRDefault="00B56FFE" w:rsidP="00B56FFE">
      <w:pPr>
        <w:pStyle w:val="Template-SmallAddress"/>
      </w:pPr>
    </w:p>
    <w:p w:rsidR="00B56FFE" w:rsidRPr="002B1A55" w:rsidRDefault="00B56FFE" w:rsidP="00B56FFE">
      <w:pPr>
        <w:pStyle w:val="Afsenderinfo"/>
      </w:pPr>
    </w:p>
    <w:p w:rsidR="00B56FFE" w:rsidRPr="00C47EF9" w:rsidRDefault="002B1A55" w:rsidP="00B56FFE">
      <w:pPr>
        <w:pStyle w:val="Afsenderinfo"/>
      </w:pPr>
      <w:bookmarkStart w:id="2" w:name="SD_LAN_Yourssincerely"/>
      <w:r w:rsidRPr="00C47EF9">
        <w:t>Med venlig hilsen</w:t>
      </w:r>
      <w:bookmarkEnd w:id="2"/>
    </w:p>
    <w:p w:rsidR="00B56FFE" w:rsidRPr="00C47EF9" w:rsidRDefault="00B56FFE" w:rsidP="00B56FFE">
      <w:pPr>
        <w:pStyle w:val="Afsenderinfo"/>
      </w:pPr>
    </w:p>
    <w:p w:rsidR="00B56FFE" w:rsidRDefault="00812129" w:rsidP="00B56FFE">
      <w:pPr>
        <w:pStyle w:val="Afsenderinfo"/>
      </w:pPr>
      <w:bookmarkStart w:id="3" w:name="SD_USR_Afsendernavn"/>
      <w:r w:rsidRPr="00C47EF9">
        <w:t>Camilla Nordstrøm Jensen</w:t>
      </w:r>
      <w:bookmarkStart w:id="4" w:name="HIF_SD_USR_Title"/>
    </w:p>
    <w:p w:rsidR="00F33817" w:rsidRPr="00C47EF9" w:rsidRDefault="00F33817" w:rsidP="00B56FFE">
      <w:pPr>
        <w:pStyle w:val="Afsenderinfo"/>
      </w:pPr>
      <w:r>
        <w:t>Specialkonsulent</w:t>
      </w:r>
    </w:p>
    <w:p w:rsidR="00B56FFE" w:rsidRPr="00C47EF9" w:rsidRDefault="00B56FFE" w:rsidP="00B56FFE">
      <w:pPr>
        <w:pStyle w:val="Afsenderinfo"/>
        <w:tabs>
          <w:tab w:val="left" w:pos="340"/>
        </w:tabs>
      </w:pPr>
      <w:bookmarkStart w:id="5" w:name="DIF_SD_USR_DirectPhone"/>
      <w:bookmarkEnd w:id="4"/>
      <w:r w:rsidRPr="00C47EF9">
        <w:t>T</w:t>
      </w:r>
      <w:r w:rsidRPr="00C47EF9">
        <w:tab/>
      </w:r>
      <w:r w:rsidR="007500FC">
        <w:t>41 78 23 27</w:t>
      </w:r>
    </w:p>
    <w:p w:rsidR="00B639E8" w:rsidRPr="00C47EF9" w:rsidRDefault="00B56FFE" w:rsidP="00B56FFE">
      <w:pPr>
        <w:pStyle w:val="Afsenderinfo"/>
        <w:tabs>
          <w:tab w:val="left" w:pos="340"/>
        </w:tabs>
      </w:pPr>
      <w:bookmarkStart w:id="6" w:name="DIF_SD_USR_Email"/>
      <w:bookmarkEnd w:id="5"/>
      <w:r w:rsidRPr="00C47EF9">
        <w:t>E</w:t>
      </w:r>
      <w:r w:rsidRPr="00C47EF9">
        <w:tab/>
        <w:t xml:space="preserve">cno@statens-adm.dk </w:t>
      </w:r>
      <w:bookmarkEnd w:id="3"/>
      <w:bookmarkEnd w:id="6"/>
    </w:p>
    <w:p w:rsidR="00AC1961" w:rsidRDefault="00AC1961" w:rsidP="00B639E8"/>
    <w:p w:rsidR="007500FC" w:rsidRDefault="007500FC" w:rsidP="007500FC">
      <w:pPr>
        <w:pStyle w:val="Overskrift2"/>
      </w:pPr>
      <w:r>
        <w:t>Bilag:</w:t>
      </w:r>
    </w:p>
    <w:p w:rsidR="007500FC" w:rsidRDefault="007500FC" w:rsidP="007500FC">
      <w:pPr>
        <w:pStyle w:val="Afsenderinfo"/>
        <w:numPr>
          <w:ilvl w:val="0"/>
          <w:numId w:val="44"/>
        </w:numPr>
        <w:tabs>
          <w:tab w:val="left" w:pos="340"/>
        </w:tabs>
      </w:pPr>
      <w:r>
        <w:t>Udkast til ændringsbekendtgørelse</w:t>
      </w:r>
    </w:p>
    <w:p w:rsidR="007500FC" w:rsidRDefault="007500FC" w:rsidP="007500FC">
      <w:pPr>
        <w:pStyle w:val="Afsenderinfo"/>
        <w:numPr>
          <w:ilvl w:val="0"/>
          <w:numId w:val="44"/>
        </w:numPr>
        <w:tabs>
          <w:tab w:val="left" w:pos="340"/>
        </w:tabs>
      </w:pPr>
      <w:r>
        <w:t>Høringsliste</w:t>
      </w:r>
    </w:p>
    <w:p w:rsidR="007500FC" w:rsidRPr="00C47EF9" w:rsidRDefault="007500FC" w:rsidP="00B639E8"/>
    <w:sectPr w:rsidR="007500FC" w:rsidRPr="00C47EF9" w:rsidSect="00101F73">
      <w:headerReference w:type="default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2125" w:right="2835" w:bottom="1418" w:left="1418" w:header="567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D78" w:rsidRDefault="00F52D78">
      <w:r>
        <w:separator/>
      </w:r>
    </w:p>
  </w:endnote>
  <w:endnote w:type="continuationSeparator" w:id="0">
    <w:p w:rsidR="00F52D78" w:rsidRDefault="00F52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9E8" w:rsidRPr="00433F79" w:rsidRDefault="00B639E8" w:rsidP="00B639E8">
    <w:pPr>
      <w:pStyle w:val="Sidehoved"/>
      <w:tabs>
        <w:tab w:val="clear" w:pos="4819"/>
        <w:tab w:val="clear" w:pos="9638"/>
        <w:tab w:val="left" w:pos="8051"/>
      </w:tabs>
      <w:jc w:val="right"/>
      <w:rPr>
        <w:rStyle w:val="Sidetal"/>
      </w:rPr>
    </w:pPr>
    <w:bookmarkStart w:id="7" w:name="SD_LAN_Page"/>
    <w:r>
      <w:rPr>
        <w:rStyle w:val="Sidetal"/>
      </w:rPr>
      <w:tab/>
      <w:t>Side</w:t>
    </w:r>
    <w:bookmarkEnd w:id="7"/>
    <w:r w:rsidRPr="00433F79">
      <w:rPr>
        <w:rStyle w:val="Sidetal"/>
      </w:rPr>
      <w:t xml:space="preserve"> </w:t>
    </w:r>
    <w:r w:rsidRPr="00433F79">
      <w:rPr>
        <w:rStyle w:val="Sidetal"/>
      </w:rPr>
      <w:fldChar w:fldCharType="begin"/>
    </w:r>
    <w:r w:rsidRPr="00433F79">
      <w:rPr>
        <w:rStyle w:val="Sidetal"/>
      </w:rPr>
      <w:instrText xml:space="preserve"> PAGE </w:instrText>
    </w:r>
    <w:r w:rsidRPr="00433F79">
      <w:rPr>
        <w:rStyle w:val="Sidetal"/>
      </w:rPr>
      <w:fldChar w:fldCharType="separate"/>
    </w:r>
    <w:r w:rsidR="00A26835">
      <w:rPr>
        <w:rStyle w:val="Sidetal"/>
        <w:noProof/>
      </w:rPr>
      <w:t>1</w:t>
    </w:r>
    <w:r w:rsidRPr="00433F79">
      <w:rPr>
        <w:rStyle w:val="Sidetal"/>
      </w:rPr>
      <w:fldChar w:fldCharType="end"/>
    </w:r>
    <w:r w:rsidRPr="00433F79">
      <w:rPr>
        <w:rStyle w:val="Sidetal"/>
      </w:rPr>
      <w:t xml:space="preserve"> </w:t>
    </w:r>
    <w:bookmarkStart w:id="8" w:name="SD_LAN_Of"/>
    <w:r>
      <w:rPr>
        <w:rStyle w:val="Sidetal"/>
      </w:rPr>
      <w:t>af</w:t>
    </w:r>
    <w:bookmarkEnd w:id="8"/>
    <w:r w:rsidRPr="00433F79">
      <w:rPr>
        <w:rStyle w:val="Sidetal"/>
      </w:rPr>
      <w:t xml:space="preserve"> </w:t>
    </w:r>
    <w:r w:rsidRPr="00433F79">
      <w:rPr>
        <w:rStyle w:val="Sidetal"/>
      </w:rPr>
      <w:fldChar w:fldCharType="begin"/>
    </w:r>
    <w:r w:rsidRPr="00433F79">
      <w:rPr>
        <w:rStyle w:val="Sidetal"/>
      </w:rPr>
      <w:instrText xml:space="preserve"> </w:instrText>
    </w:r>
    <w:r>
      <w:rPr>
        <w:rStyle w:val="Sidetal"/>
      </w:rPr>
      <w:instrText>NUMPAGES</w:instrText>
    </w:r>
    <w:r w:rsidRPr="00433F79">
      <w:rPr>
        <w:rStyle w:val="Sidetal"/>
      </w:rPr>
      <w:instrText xml:space="preserve"> </w:instrText>
    </w:r>
    <w:r w:rsidRPr="00433F79">
      <w:rPr>
        <w:rStyle w:val="Sidetal"/>
      </w:rPr>
      <w:fldChar w:fldCharType="separate"/>
    </w:r>
    <w:r w:rsidR="00A26835">
      <w:rPr>
        <w:rStyle w:val="Sidetal"/>
        <w:noProof/>
      </w:rPr>
      <w:t>2</w:t>
    </w:r>
    <w:r w:rsidRPr="00433F79">
      <w:rPr>
        <w:rStyle w:val="Sidetal"/>
      </w:rPr>
      <w:fldChar w:fldCharType="end"/>
    </w:r>
  </w:p>
  <w:p w:rsidR="00B639E8" w:rsidRDefault="00B639E8" w:rsidP="00B639E8">
    <w:pPr>
      <w:pStyle w:val="Sidehove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-Gitter"/>
      <w:tblpPr w:leftFromText="142" w:rightFromText="142" w:vertAnchor="page" w:horzAnchor="page" w:tblpXSpec="center" w:tblpY="15792"/>
      <w:tblOverlap w:val="never"/>
      <w:tblW w:w="850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505"/>
    </w:tblGrid>
    <w:tr w:rsidR="00B4603D" w:rsidRPr="00B4603D" w:rsidTr="00B4603D">
      <w:trPr>
        <w:trHeight w:val="567"/>
      </w:trPr>
      <w:tc>
        <w:tcPr>
          <w:tcW w:w="8505" w:type="dxa"/>
          <w:vAlign w:val="bottom"/>
          <w:hideMark/>
        </w:tcPr>
        <w:p w:rsidR="00B4603D" w:rsidRPr="00B4603D" w:rsidRDefault="00B4603D" w:rsidP="00B4603D">
          <w:pPr>
            <w:spacing w:after="0"/>
            <w:jc w:val="center"/>
            <w:rPr>
              <w:rFonts w:ascii="Arial" w:hAnsi="Arial" w:cs="Arial"/>
              <w:noProof/>
              <w:color w:val="EB4600"/>
              <w:sz w:val="14"/>
              <w:lang w:eastAsia="en-US"/>
            </w:rPr>
          </w:pPr>
          <w:r w:rsidRPr="00B4603D">
            <w:rPr>
              <w:rFonts w:ascii="Arial" w:hAnsi="Arial" w:cs="Arial"/>
              <w:noProof/>
              <w:color w:val="EB4600"/>
              <w:sz w:val="14"/>
              <w:lang w:eastAsia="en-US"/>
            </w:rPr>
            <w:t>Statens Administration · Arsenalvej 33 · 9800 Hjørring · T  3392 9800 · E  statens-adm@statens-adm.dk</w:t>
          </w:r>
        </w:p>
        <w:p w:rsidR="00B4603D" w:rsidRPr="00B4603D" w:rsidRDefault="00B4603D" w:rsidP="008A3D0F">
          <w:pPr>
            <w:spacing w:after="0"/>
            <w:jc w:val="center"/>
            <w:rPr>
              <w:rFonts w:ascii="Arial" w:hAnsi="Arial" w:cs="Arial"/>
              <w:noProof/>
              <w:color w:val="EB4600"/>
              <w:sz w:val="14"/>
              <w:lang w:eastAsia="en-US"/>
            </w:rPr>
          </w:pPr>
          <w:r w:rsidRPr="00B4603D">
            <w:rPr>
              <w:rFonts w:ascii="Arial" w:hAnsi="Arial" w:cs="Arial"/>
              <w:noProof/>
              <w:color w:val="EB4600"/>
              <w:sz w:val="14"/>
              <w:lang w:eastAsia="en-US"/>
            </w:rPr>
            <w:t>CVR-nr. 33391005 · ERN-nr. 5798000010703</w:t>
          </w:r>
        </w:p>
      </w:tc>
    </w:tr>
    <w:tr w:rsidR="0023571C" w:rsidTr="00B4603D">
      <w:trPr>
        <w:trHeight w:val="567"/>
      </w:trPr>
      <w:tc>
        <w:tcPr>
          <w:tcW w:w="8505" w:type="dxa"/>
          <w:vAlign w:val="bottom"/>
          <w:hideMark/>
        </w:tcPr>
        <w:p w:rsidR="0023571C" w:rsidRPr="008A3D0F" w:rsidRDefault="0023571C" w:rsidP="00B4603D">
          <w:pPr>
            <w:pStyle w:val="Template-Adresse"/>
            <w:jc w:val="left"/>
            <w:rPr>
              <w:rFonts w:cs="Arial"/>
            </w:rPr>
          </w:pPr>
        </w:p>
      </w:tc>
    </w:tr>
  </w:tbl>
  <w:p w:rsidR="004628D9" w:rsidRPr="0023571C" w:rsidRDefault="004628D9" w:rsidP="00B4603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D78" w:rsidRPr="00757C29" w:rsidRDefault="00F52D78" w:rsidP="00757C29">
      <w:pPr>
        <w:pStyle w:val="FootnoteSeperator"/>
      </w:pPr>
    </w:p>
  </w:footnote>
  <w:footnote w:type="continuationSeparator" w:id="0">
    <w:p w:rsidR="00F52D78" w:rsidRDefault="00F52D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F73" w:rsidRDefault="00101F73">
    <w:pPr>
      <w:pStyle w:val="Sidehoved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59FF050" wp14:editId="23D302DC">
          <wp:simplePos x="0" y="0"/>
          <wp:positionH relativeFrom="page">
            <wp:posOffset>2999740</wp:posOffset>
          </wp:positionH>
          <wp:positionV relativeFrom="page">
            <wp:posOffset>682625</wp:posOffset>
          </wp:positionV>
          <wp:extent cx="2162175" cy="428625"/>
          <wp:effectExtent l="0" t="0" r="9525" b="9525"/>
          <wp:wrapNone/>
          <wp:docPr id="4" name="Logo_Hide_1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2175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14E" w:rsidRDefault="001D514E" w:rsidP="001D514E">
    <w:pPr>
      <w:pStyle w:val="Sidehoved"/>
    </w:pPr>
  </w:p>
  <w:p w:rsidR="001D514E" w:rsidRDefault="001D514E">
    <w:pPr>
      <w:pStyle w:val="Sidehove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8A6FC6E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F2E1518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83C2FE8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BA9F34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38750C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3A6C660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3740D14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EB412C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582C4C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9">
    <w:nsid w:val="FFFFFF89"/>
    <w:multiLevelType w:val="singleLevel"/>
    <w:tmpl w:val="659A62EA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</w:abstractNum>
  <w:abstractNum w:abstractNumId="10">
    <w:nsid w:val="054C535C"/>
    <w:multiLevelType w:val="multilevel"/>
    <w:tmpl w:val="8C9E12FE"/>
    <w:lvl w:ilvl="0">
      <w:start w:val="1"/>
      <w:numFmt w:val="bullet"/>
      <w:pStyle w:val="BoksPunktopstilling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  <w:b w:val="0"/>
        <w:i w:val="0"/>
        <w:sz w:val="14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226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</w:abstractNum>
  <w:abstractNum w:abstractNumId="11">
    <w:nsid w:val="05B10DA5"/>
    <w:multiLevelType w:val="multilevel"/>
    <w:tmpl w:val="E5E6350A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21" w:hanging="10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7" w:hanging="124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1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64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98" w:hanging="2098"/>
      </w:pPr>
      <w:rPr>
        <w:rFonts w:hint="default"/>
      </w:rPr>
    </w:lvl>
  </w:abstractNum>
  <w:abstractNum w:abstractNumId="12">
    <w:nsid w:val="15C26467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1730448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17FF362D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193116DD"/>
    <w:multiLevelType w:val="multilevel"/>
    <w:tmpl w:val="472833C4"/>
    <w:lvl w:ilvl="0">
      <w:start w:val="1"/>
      <w:numFmt w:val="bullet"/>
      <w:pStyle w:val="Opstilling-punkttegn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040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2380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3060" w:hanging="340"/>
      </w:pPr>
      <w:rPr>
        <w:rFonts w:ascii="Symbol" w:hAnsi="Symbol" w:hint="default"/>
      </w:rPr>
    </w:lvl>
  </w:abstractNum>
  <w:abstractNum w:abstractNumId="16">
    <w:nsid w:val="22443CFB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2887016E"/>
    <w:multiLevelType w:val="multilevel"/>
    <w:tmpl w:val="2C226A5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98"/>
        </w:tabs>
        <w:ind w:left="2234" w:hanging="64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>
    <w:nsid w:val="2C6C5430"/>
    <w:multiLevelType w:val="multilevel"/>
    <w:tmpl w:val="19BCBBB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98"/>
        </w:tabs>
        <w:ind w:left="2234" w:hanging="64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9">
    <w:nsid w:val="2E6F2491"/>
    <w:multiLevelType w:val="hybridMultilevel"/>
    <w:tmpl w:val="4CF0EB82"/>
    <w:lvl w:ilvl="0" w:tplc="C6961718">
      <w:start w:val="2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19D10B1"/>
    <w:multiLevelType w:val="multilevel"/>
    <w:tmpl w:val="A2C8599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38"/>
        </w:tabs>
        <w:ind w:left="2438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19"/>
        </w:tabs>
        <w:ind w:left="3119" w:hanging="68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2"/>
        </w:tabs>
        <w:ind w:left="3572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56"/>
        </w:tabs>
        <w:ind w:left="3856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39"/>
        </w:tabs>
        <w:ind w:left="413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66"/>
        </w:tabs>
        <w:ind w:left="4366" w:hanging="1928"/>
      </w:pPr>
      <w:rPr>
        <w:rFonts w:hint="default"/>
      </w:rPr>
    </w:lvl>
  </w:abstractNum>
  <w:abstractNum w:abstractNumId="21">
    <w:nsid w:val="336731E0"/>
    <w:multiLevelType w:val="hybridMultilevel"/>
    <w:tmpl w:val="BF86FB54"/>
    <w:lvl w:ilvl="0" w:tplc="6D86408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b w:val="0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8CF094A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3B253BB9"/>
    <w:multiLevelType w:val="multilevel"/>
    <w:tmpl w:val="D3BEB83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02"/>
        </w:tabs>
        <w:ind w:left="3402" w:hanging="141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9"/>
        </w:tabs>
        <w:ind w:left="3969" w:hanging="19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53"/>
        </w:tabs>
        <w:ind w:left="4253" w:hanging="226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36"/>
        </w:tabs>
        <w:ind w:left="4536" w:hanging="2551"/>
      </w:pPr>
      <w:rPr>
        <w:rFonts w:hint="default"/>
      </w:rPr>
    </w:lvl>
  </w:abstractNum>
  <w:abstractNum w:abstractNumId="24">
    <w:nsid w:val="4AE02D3C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5">
    <w:nsid w:val="52C04911"/>
    <w:multiLevelType w:val="multilevel"/>
    <w:tmpl w:val="BD5E6D2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02"/>
        </w:tabs>
        <w:ind w:left="3402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9"/>
        </w:tabs>
        <w:ind w:left="3969" w:hanging="170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53"/>
        </w:tabs>
        <w:ind w:left="4253" w:hanging="198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36"/>
        </w:tabs>
        <w:ind w:left="4536" w:hanging="2268"/>
      </w:pPr>
      <w:rPr>
        <w:rFonts w:hint="default"/>
      </w:rPr>
    </w:lvl>
  </w:abstractNum>
  <w:abstractNum w:abstractNumId="26">
    <w:nsid w:val="541B56DF"/>
    <w:multiLevelType w:val="multilevel"/>
    <w:tmpl w:val="84CAD078"/>
    <w:lvl w:ilvl="0">
      <w:start w:val="1"/>
      <w:numFmt w:val="bullet"/>
      <w:lvlRestart w:val="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5461676B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5D821791"/>
    <w:multiLevelType w:val="multilevel"/>
    <w:tmpl w:val="93F6BDBE"/>
    <w:lvl w:ilvl="0">
      <w:start w:val="1"/>
      <w:numFmt w:val="decimal"/>
      <w:pStyle w:val="BoksTalopstilling"/>
      <w:lvlText w:val="%1."/>
      <w:lvlJc w:val="left"/>
      <w:pPr>
        <w:tabs>
          <w:tab w:val="num" w:pos="454"/>
        </w:tabs>
        <w:ind w:left="454" w:hanging="227"/>
      </w:pPr>
      <w:rPr>
        <w:rFonts w:hint="default"/>
        <w:b w:val="0"/>
        <w:i w:val="0"/>
        <w:sz w:val="14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907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78"/>
        </w:tabs>
        <w:ind w:left="1078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48"/>
        </w:tabs>
        <w:ind w:left="1248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61"/>
        </w:tabs>
        <w:ind w:left="1361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88"/>
        </w:tabs>
        <w:ind w:left="1588" w:hanging="136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01"/>
        </w:tabs>
        <w:ind w:left="1701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28"/>
        </w:tabs>
        <w:ind w:left="1928" w:hanging="1701"/>
      </w:pPr>
      <w:rPr>
        <w:rFonts w:hint="default"/>
      </w:rPr>
    </w:lvl>
  </w:abstractNum>
  <w:abstractNum w:abstractNumId="29">
    <w:nsid w:val="631C057A"/>
    <w:multiLevelType w:val="hybridMultilevel"/>
    <w:tmpl w:val="5C1E5ED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CB3B03"/>
    <w:multiLevelType w:val="multilevel"/>
    <w:tmpl w:val="6A3290C6"/>
    <w:lvl w:ilvl="0">
      <w:start w:val="1"/>
      <w:numFmt w:val="bullet"/>
      <w:pStyle w:val="Normal-Punktliste"/>
      <w:lvlText w:val=""/>
      <w:lvlJc w:val="left"/>
      <w:pPr>
        <w:tabs>
          <w:tab w:val="num" w:pos="255"/>
        </w:tabs>
        <w:ind w:left="255" w:hanging="25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10"/>
        </w:tabs>
        <w:ind w:left="510" w:hanging="255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794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077"/>
        </w:tabs>
        <w:ind w:left="1077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361"/>
        </w:tabs>
        <w:ind w:left="1361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31">
    <w:nsid w:val="734C7605"/>
    <w:multiLevelType w:val="multilevel"/>
    <w:tmpl w:val="681C9406"/>
    <w:lvl w:ilvl="0">
      <w:start w:val="1"/>
      <w:numFmt w:val="decimal"/>
      <w:pStyle w:val="Normal-Nummerliste"/>
      <w:lvlText w:val="%1."/>
      <w:lvlJc w:val="left"/>
      <w:pPr>
        <w:tabs>
          <w:tab w:val="num" w:pos="255"/>
        </w:tabs>
        <w:ind w:left="255" w:hanging="255"/>
      </w:pPr>
      <w:rPr>
        <w:rFonts w:hint="default"/>
        <w:b w:val="0"/>
        <w:i w:val="0"/>
        <w:sz w:val="17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38"/>
        </w:tabs>
        <w:ind w:left="2438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2"/>
        </w:tabs>
        <w:ind w:left="340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86"/>
        </w:tabs>
        <w:ind w:left="3686" w:hanging="124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56"/>
        </w:tabs>
        <w:ind w:left="3856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39"/>
        </w:tabs>
        <w:ind w:left="413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66"/>
        </w:tabs>
        <w:ind w:left="4366" w:hanging="1928"/>
      </w:pPr>
      <w:rPr>
        <w:rFonts w:hint="default"/>
      </w:rPr>
    </w:lvl>
  </w:abstractNum>
  <w:abstractNum w:abstractNumId="32">
    <w:nsid w:val="747D1FA5"/>
    <w:multiLevelType w:val="singleLevel"/>
    <w:tmpl w:val="53843F32"/>
    <w:lvl w:ilvl="0">
      <w:start w:val="1"/>
      <w:numFmt w:val="decimal"/>
      <w:lvlRestart w:val="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7D31121B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4"/>
  </w:num>
  <w:num w:numId="2">
    <w:abstractNumId w:val="13"/>
  </w:num>
  <w:num w:numId="3">
    <w:abstractNumId w:val="2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30"/>
  </w:num>
  <w:num w:numId="15">
    <w:abstractNumId w:val="31"/>
  </w:num>
  <w:num w:numId="16">
    <w:abstractNumId w:val="27"/>
  </w:num>
  <w:num w:numId="17">
    <w:abstractNumId w:val="12"/>
  </w:num>
  <w:num w:numId="18">
    <w:abstractNumId w:val="14"/>
  </w:num>
  <w:num w:numId="19">
    <w:abstractNumId w:val="32"/>
  </w:num>
  <w:num w:numId="20">
    <w:abstractNumId w:val="26"/>
  </w:num>
  <w:num w:numId="21">
    <w:abstractNumId w:val="26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22">
    <w:abstractNumId w:val="26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23">
    <w:abstractNumId w:val="26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24">
    <w:abstractNumId w:val="26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25">
    <w:abstractNumId w:val="16"/>
  </w:num>
  <w:num w:numId="26">
    <w:abstractNumId w:val="33"/>
  </w:num>
  <w:num w:numId="27">
    <w:abstractNumId w:val="17"/>
  </w:num>
  <w:num w:numId="28">
    <w:abstractNumId w:val="18"/>
  </w:num>
  <w:num w:numId="29">
    <w:abstractNumId w:val="23"/>
  </w:num>
  <w:num w:numId="30">
    <w:abstractNumId w:val="25"/>
  </w:num>
  <w:num w:numId="31">
    <w:abstractNumId w:val="20"/>
  </w:num>
  <w:num w:numId="32">
    <w:abstractNumId w:val="10"/>
  </w:num>
  <w:num w:numId="33">
    <w:abstractNumId w:val="28"/>
  </w:num>
  <w:num w:numId="34">
    <w:abstractNumId w:val="31"/>
  </w:num>
  <w:num w:numId="35">
    <w:abstractNumId w:val="30"/>
  </w:num>
  <w:num w:numId="36">
    <w:abstractNumId w:val="15"/>
  </w:num>
  <w:num w:numId="37">
    <w:abstractNumId w:val="11"/>
  </w:num>
  <w:num w:numId="38">
    <w:abstractNumId w:val="10"/>
  </w:num>
  <w:num w:numId="39">
    <w:abstractNumId w:val="28"/>
  </w:num>
  <w:num w:numId="40">
    <w:abstractNumId w:val="15"/>
  </w:num>
  <w:num w:numId="41">
    <w:abstractNumId w:val="11"/>
  </w:num>
  <w:num w:numId="42">
    <w:abstractNumId w:val="11"/>
  </w:num>
  <w:num w:numId="43">
    <w:abstractNumId w:val="19"/>
  </w:num>
  <w:num w:numId="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0B1"/>
    <w:rsid w:val="000035B8"/>
    <w:rsid w:val="0001154E"/>
    <w:rsid w:val="0001343D"/>
    <w:rsid w:val="000146A7"/>
    <w:rsid w:val="00015A47"/>
    <w:rsid w:val="00024818"/>
    <w:rsid w:val="00025BAB"/>
    <w:rsid w:val="000421D4"/>
    <w:rsid w:val="00051A09"/>
    <w:rsid w:val="00054099"/>
    <w:rsid w:val="00066058"/>
    <w:rsid w:val="000769DC"/>
    <w:rsid w:val="000A514C"/>
    <w:rsid w:val="000B0DAA"/>
    <w:rsid w:val="000B265C"/>
    <w:rsid w:val="000D4963"/>
    <w:rsid w:val="000D6E63"/>
    <w:rsid w:val="000E5196"/>
    <w:rsid w:val="000F0A2D"/>
    <w:rsid w:val="00101F73"/>
    <w:rsid w:val="00107B13"/>
    <w:rsid w:val="00110C22"/>
    <w:rsid w:val="00121425"/>
    <w:rsid w:val="0012489C"/>
    <w:rsid w:val="00126461"/>
    <w:rsid w:val="00126D4A"/>
    <w:rsid w:val="00134F30"/>
    <w:rsid w:val="001452B9"/>
    <w:rsid w:val="001476C3"/>
    <w:rsid w:val="00150B87"/>
    <w:rsid w:val="00153477"/>
    <w:rsid w:val="001601FA"/>
    <w:rsid w:val="001619DE"/>
    <w:rsid w:val="0016323E"/>
    <w:rsid w:val="00174E25"/>
    <w:rsid w:val="00176ADD"/>
    <w:rsid w:val="00186F7F"/>
    <w:rsid w:val="00192812"/>
    <w:rsid w:val="001A0C1A"/>
    <w:rsid w:val="001B007C"/>
    <w:rsid w:val="001B3B57"/>
    <w:rsid w:val="001D3B41"/>
    <w:rsid w:val="001D514E"/>
    <w:rsid w:val="001E0B84"/>
    <w:rsid w:val="001E1205"/>
    <w:rsid w:val="001E690A"/>
    <w:rsid w:val="001F2F61"/>
    <w:rsid w:val="001F3C6A"/>
    <w:rsid w:val="00216BE3"/>
    <w:rsid w:val="00216DE7"/>
    <w:rsid w:val="002171DE"/>
    <w:rsid w:val="0023571C"/>
    <w:rsid w:val="00237AEB"/>
    <w:rsid w:val="002433C8"/>
    <w:rsid w:val="0024414D"/>
    <w:rsid w:val="002502E2"/>
    <w:rsid w:val="00253AE3"/>
    <w:rsid w:val="002568FF"/>
    <w:rsid w:val="00270BA3"/>
    <w:rsid w:val="00276616"/>
    <w:rsid w:val="00277DAC"/>
    <w:rsid w:val="002800B3"/>
    <w:rsid w:val="00286E98"/>
    <w:rsid w:val="00295ADC"/>
    <w:rsid w:val="002A00A7"/>
    <w:rsid w:val="002A105A"/>
    <w:rsid w:val="002A1440"/>
    <w:rsid w:val="002A5773"/>
    <w:rsid w:val="002A7D05"/>
    <w:rsid w:val="002B1A55"/>
    <w:rsid w:val="002C4167"/>
    <w:rsid w:val="002E27E2"/>
    <w:rsid w:val="002E326D"/>
    <w:rsid w:val="002E7918"/>
    <w:rsid w:val="002F2D9E"/>
    <w:rsid w:val="002F5043"/>
    <w:rsid w:val="00301857"/>
    <w:rsid w:val="0031429E"/>
    <w:rsid w:val="0031449D"/>
    <w:rsid w:val="00326A86"/>
    <w:rsid w:val="0034658C"/>
    <w:rsid w:val="00346E94"/>
    <w:rsid w:val="00347B4C"/>
    <w:rsid w:val="003548B9"/>
    <w:rsid w:val="00361AEA"/>
    <w:rsid w:val="00362503"/>
    <w:rsid w:val="00380146"/>
    <w:rsid w:val="003824DD"/>
    <w:rsid w:val="003A55DF"/>
    <w:rsid w:val="003A7C5E"/>
    <w:rsid w:val="003B180B"/>
    <w:rsid w:val="003C1D7A"/>
    <w:rsid w:val="003C3A78"/>
    <w:rsid w:val="003D1BE5"/>
    <w:rsid w:val="003D2281"/>
    <w:rsid w:val="003D6FCD"/>
    <w:rsid w:val="003E21DF"/>
    <w:rsid w:val="003E6170"/>
    <w:rsid w:val="003E709E"/>
    <w:rsid w:val="003F128D"/>
    <w:rsid w:val="003F7BCB"/>
    <w:rsid w:val="00400BF2"/>
    <w:rsid w:val="00405B16"/>
    <w:rsid w:val="00406A77"/>
    <w:rsid w:val="004106F0"/>
    <w:rsid w:val="0043074C"/>
    <w:rsid w:val="00433FF8"/>
    <w:rsid w:val="004357F5"/>
    <w:rsid w:val="004628D9"/>
    <w:rsid w:val="00476B67"/>
    <w:rsid w:val="004913A5"/>
    <w:rsid w:val="004922D5"/>
    <w:rsid w:val="00493EAD"/>
    <w:rsid w:val="004B006B"/>
    <w:rsid w:val="004B1EE2"/>
    <w:rsid w:val="004B5763"/>
    <w:rsid w:val="004C3DF7"/>
    <w:rsid w:val="004F1368"/>
    <w:rsid w:val="005001B3"/>
    <w:rsid w:val="00502442"/>
    <w:rsid w:val="00504494"/>
    <w:rsid w:val="00512648"/>
    <w:rsid w:val="0052766D"/>
    <w:rsid w:val="00527676"/>
    <w:rsid w:val="00545F55"/>
    <w:rsid w:val="00556DFB"/>
    <w:rsid w:val="00560FFF"/>
    <w:rsid w:val="005622B9"/>
    <w:rsid w:val="00564020"/>
    <w:rsid w:val="0056718E"/>
    <w:rsid w:val="00570BB3"/>
    <w:rsid w:val="005802EE"/>
    <w:rsid w:val="005905DD"/>
    <w:rsid w:val="005A0090"/>
    <w:rsid w:val="005A4E29"/>
    <w:rsid w:val="005A6C22"/>
    <w:rsid w:val="005B30D2"/>
    <w:rsid w:val="005B7FEC"/>
    <w:rsid w:val="005C3091"/>
    <w:rsid w:val="005D60B2"/>
    <w:rsid w:val="005E5759"/>
    <w:rsid w:val="005E6CB9"/>
    <w:rsid w:val="005E7597"/>
    <w:rsid w:val="005F200E"/>
    <w:rsid w:val="0060167C"/>
    <w:rsid w:val="00623F13"/>
    <w:rsid w:val="006267A6"/>
    <w:rsid w:val="00631085"/>
    <w:rsid w:val="0063291D"/>
    <w:rsid w:val="00636063"/>
    <w:rsid w:val="00636501"/>
    <w:rsid w:val="0063668C"/>
    <w:rsid w:val="00640A6B"/>
    <w:rsid w:val="0066039F"/>
    <w:rsid w:val="00662B73"/>
    <w:rsid w:val="00663BB2"/>
    <w:rsid w:val="00687E27"/>
    <w:rsid w:val="006923D6"/>
    <w:rsid w:val="006A4614"/>
    <w:rsid w:val="006A7599"/>
    <w:rsid w:val="006B668E"/>
    <w:rsid w:val="006D3065"/>
    <w:rsid w:val="006D3599"/>
    <w:rsid w:val="006E30FE"/>
    <w:rsid w:val="006E45B5"/>
    <w:rsid w:val="006E694D"/>
    <w:rsid w:val="00700CBF"/>
    <w:rsid w:val="00711522"/>
    <w:rsid w:val="00714F56"/>
    <w:rsid w:val="007240BF"/>
    <w:rsid w:val="0073336A"/>
    <w:rsid w:val="00736658"/>
    <w:rsid w:val="007500FC"/>
    <w:rsid w:val="00751A9F"/>
    <w:rsid w:val="00757C29"/>
    <w:rsid w:val="00770BA9"/>
    <w:rsid w:val="0078645C"/>
    <w:rsid w:val="00793F0A"/>
    <w:rsid w:val="007955B4"/>
    <w:rsid w:val="00796D94"/>
    <w:rsid w:val="007B3F35"/>
    <w:rsid w:val="007B6BFF"/>
    <w:rsid w:val="007C2199"/>
    <w:rsid w:val="007C2BE5"/>
    <w:rsid w:val="007C3256"/>
    <w:rsid w:val="007D3AE2"/>
    <w:rsid w:val="007E45CC"/>
    <w:rsid w:val="007E79D8"/>
    <w:rsid w:val="007E7EF4"/>
    <w:rsid w:val="007F4AE7"/>
    <w:rsid w:val="007F5A3A"/>
    <w:rsid w:val="00800305"/>
    <w:rsid w:val="00812129"/>
    <w:rsid w:val="008262C7"/>
    <w:rsid w:val="00830FBF"/>
    <w:rsid w:val="00833E3E"/>
    <w:rsid w:val="00841F21"/>
    <w:rsid w:val="00856F03"/>
    <w:rsid w:val="008632C9"/>
    <w:rsid w:val="00863559"/>
    <w:rsid w:val="00875FDE"/>
    <w:rsid w:val="00880A91"/>
    <w:rsid w:val="00893755"/>
    <w:rsid w:val="008976F4"/>
    <w:rsid w:val="008A3D0F"/>
    <w:rsid w:val="008A7EBA"/>
    <w:rsid w:val="008B0A0F"/>
    <w:rsid w:val="008D03F3"/>
    <w:rsid w:val="008D0573"/>
    <w:rsid w:val="008D1806"/>
    <w:rsid w:val="008D1A60"/>
    <w:rsid w:val="008D21AE"/>
    <w:rsid w:val="008D56DB"/>
    <w:rsid w:val="008E4CCC"/>
    <w:rsid w:val="0090224A"/>
    <w:rsid w:val="00903DB7"/>
    <w:rsid w:val="00904A00"/>
    <w:rsid w:val="00906833"/>
    <w:rsid w:val="00906A90"/>
    <w:rsid w:val="0091569A"/>
    <w:rsid w:val="00923187"/>
    <w:rsid w:val="0092707D"/>
    <w:rsid w:val="00927F30"/>
    <w:rsid w:val="00930E78"/>
    <w:rsid w:val="00932E0F"/>
    <w:rsid w:val="0094184E"/>
    <w:rsid w:val="009462E1"/>
    <w:rsid w:val="009508BA"/>
    <w:rsid w:val="00952CE6"/>
    <w:rsid w:val="009565C2"/>
    <w:rsid w:val="00957922"/>
    <w:rsid w:val="0096003B"/>
    <w:rsid w:val="00960482"/>
    <w:rsid w:val="009606D3"/>
    <w:rsid w:val="00963F43"/>
    <w:rsid w:val="00985854"/>
    <w:rsid w:val="00985C7E"/>
    <w:rsid w:val="00987FE3"/>
    <w:rsid w:val="009A06B6"/>
    <w:rsid w:val="009B5EFC"/>
    <w:rsid w:val="009C28EF"/>
    <w:rsid w:val="009C3A4A"/>
    <w:rsid w:val="009D3340"/>
    <w:rsid w:val="009D3457"/>
    <w:rsid w:val="009F27A2"/>
    <w:rsid w:val="00A00987"/>
    <w:rsid w:val="00A043B2"/>
    <w:rsid w:val="00A04B82"/>
    <w:rsid w:val="00A068FD"/>
    <w:rsid w:val="00A260A8"/>
    <w:rsid w:val="00A26835"/>
    <w:rsid w:val="00A42BEC"/>
    <w:rsid w:val="00A4417B"/>
    <w:rsid w:val="00A62A8C"/>
    <w:rsid w:val="00A64FA6"/>
    <w:rsid w:val="00A730B1"/>
    <w:rsid w:val="00A83B3A"/>
    <w:rsid w:val="00AB233B"/>
    <w:rsid w:val="00AC1961"/>
    <w:rsid w:val="00AC3931"/>
    <w:rsid w:val="00B12394"/>
    <w:rsid w:val="00B1553D"/>
    <w:rsid w:val="00B22A3D"/>
    <w:rsid w:val="00B22FB7"/>
    <w:rsid w:val="00B277EB"/>
    <w:rsid w:val="00B35E03"/>
    <w:rsid w:val="00B45AE1"/>
    <w:rsid w:val="00B4603D"/>
    <w:rsid w:val="00B46220"/>
    <w:rsid w:val="00B568F9"/>
    <w:rsid w:val="00B56FFE"/>
    <w:rsid w:val="00B61F7E"/>
    <w:rsid w:val="00B639E8"/>
    <w:rsid w:val="00B64909"/>
    <w:rsid w:val="00B6560D"/>
    <w:rsid w:val="00B65D23"/>
    <w:rsid w:val="00B71753"/>
    <w:rsid w:val="00B738EE"/>
    <w:rsid w:val="00B73D8F"/>
    <w:rsid w:val="00B77CF3"/>
    <w:rsid w:val="00B91E7D"/>
    <w:rsid w:val="00BA2C8D"/>
    <w:rsid w:val="00BA56DF"/>
    <w:rsid w:val="00BB07C0"/>
    <w:rsid w:val="00BB7223"/>
    <w:rsid w:val="00BC3C7C"/>
    <w:rsid w:val="00BC51A0"/>
    <w:rsid w:val="00BD024E"/>
    <w:rsid w:val="00BD1B0B"/>
    <w:rsid w:val="00BE3EE8"/>
    <w:rsid w:val="00BE4B0D"/>
    <w:rsid w:val="00BE670F"/>
    <w:rsid w:val="00BE7FBE"/>
    <w:rsid w:val="00C046A5"/>
    <w:rsid w:val="00C15BD1"/>
    <w:rsid w:val="00C27E26"/>
    <w:rsid w:val="00C33274"/>
    <w:rsid w:val="00C37040"/>
    <w:rsid w:val="00C4089D"/>
    <w:rsid w:val="00C47EF9"/>
    <w:rsid w:val="00C6106A"/>
    <w:rsid w:val="00C64105"/>
    <w:rsid w:val="00C769F5"/>
    <w:rsid w:val="00C86752"/>
    <w:rsid w:val="00C928F6"/>
    <w:rsid w:val="00C9424D"/>
    <w:rsid w:val="00CA0509"/>
    <w:rsid w:val="00CA107F"/>
    <w:rsid w:val="00CB2E97"/>
    <w:rsid w:val="00CD0784"/>
    <w:rsid w:val="00CD1044"/>
    <w:rsid w:val="00CE03E9"/>
    <w:rsid w:val="00CE0A9C"/>
    <w:rsid w:val="00CF32A7"/>
    <w:rsid w:val="00CF367C"/>
    <w:rsid w:val="00CF406B"/>
    <w:rsid w:val="00D01F91"/>
    <w:rsid w:val="00D0311D"/>
    <w:rsid w:val="00D148B9"/>
    <w:rsid w:val="00D2330A"/>
    <w:rsid w:val="00D271E6"/>
    <w:rsid w:val="00D277C9"/>
    <w:rsid w:val="00D27834"/>
    <w:rsid w:val="00D3791D"/>
    <w:rsid w:val="00D416A3"/>
    <w:rsid w:val="00D437C2"/>
    <w:rsid w:val="00D614D4"/>
    <w:rsid w:val="00D65BB3"/>
    <w:rsid w:val="00D675AE"/>
    <w:rsid w:val="00D72BA3"/>
    <w:rsid w:val="00D7677C"/>
    <w:rsid w:val="00D773E1"/>
    <w:rsid w:val="00D951C0"/>
    <w:rsid w:val="00DA25E7"/>
    <w:rsid w:val="00DA4339"/>
    <w:rsid w:val="00DB6EA5"/>
    <w:rsid w:val="00DC0CCF"/>
    <w:rsid w:val="00DC3E1B"/>
    <w:rsid w:val="00DD1396"/>
    <w:rsid w:val="00DD545E"/>
    <w:rsid w:val="00DE4639"/>
    <w:rsid w:val="00DE6A38"/>
    <w:rsid w:val="00E02094"/>
    <w:rsid w:val="00E04673"/>
    <w:rsid w:val="00E14B72"/>
    <w:rsid w:val="00E25227"/>
    <w:rsid w:val="00E41636"/>
    <w:rsid w:val="00E43769"/>
    <w:rsid w:val="00E51AD2"/>
    <w:rsid w:val="00E527AC"/>
    <w:rsid w:val="00E663F0"/>
    <w:rsid w:val="00E66901"/>
    <w:rsid w:val="00E75D8F"/>
    <w:rsid w:val="00E9513F"/>
    <w:rsid w:val="00EB4529"/>
    <w:rsid w:val="00EC1653"/>
    <w:rsid w:val="00EC18C6"/>
    <w:rsid w:val="00EC3A2D"/>
    <w:rsid w:val="00ED59B0"/>
    <w:rsid w:val="00EE1C0D"/>
    <w:rsid w:val="00EE2B78"/>
    <w:rsid w:val="00EE3EB3"/>
    <w:rsid w:val="00EE6B61"/>
    <w:rsid w:val="00EE70A4"/>
    <w:rsid w:val="00EF1556"/>
    <w:rsid w:val="00EF32F4"/>
    <w:rsid w:val="00EF36FB"/>
    <w:rsid w:val="00EF5F89"/>
    <w:rsid w:val="00F32061"/>
    <w:rsid w:val="00F327C8"/>
    <w:rsid w:val="00F33817"/>
    <w:rsid w:val="00F35D5E"/>
    <w:rsid w:val="00F36D9B"/>
    <w:rsid w:val="00F51EDF"/>
    <w:rsid w:val="00F52D78"/>
    <w:rsid w:val="00F6027F"/>
    <w:rsid w:val="00F62D1C"/>
    <w:rsid w:val="00F75949"/>
    <w:rsid w:val="00F75C2B"/>
    <w:rsid w:val="00F76766"/>
    <w:rsid w:val="00F82D3E"/>
    <w:rsid w:val="00F8790A"/>
    <w:rsid w:val="00FA0CE8"/>
    <w:rsid w:val="00FA28BF"/>
    <w:rsid w:val="00FA7E05"/>
    <w:rsid w:val="00FC3A0F"/>
    <w:rsid w:val="00FC52CE"/>
    <w:rsid w:val="00FC5C78"/>
    <w:rsid w:val="00FD08FA"/>
    <w:rsid w:val="00FD6272"/>
    <w:rsid w:val="00FD7BCC"/>
    <w:rsid w:val="00FF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="Times New Roman" w:hAnsi="Garamond" w:cs="Times New Roman"/>
        <w:sz w:val="24"/>
        <w:szCs w:val="24"/>
        <w:lang w:val="da-DK" w:eastAsia="da-DK" w:bidi="ar-SA"/>
      </w:rPr>
    </w:rPrDefault>
    <w:pPrDefault>
      <w:pPr>
        <w:spacing w:after="280" w:line="280" w:lineRule="atLeast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1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footnote text" w:uiPriority="99"/>
    <w:lsdException w:name="annotation text" w:uiPriority="99"/>
    <w:lsdException w:name="footer" w:uiPriority="99"/>
    <w:lsdException w:name="index heading" w:uiPriority="99"/>
    <w:lsdException w:name="caption" w:qFormat="1"/>
    <w:lsdException w:name="annotation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 Bullet" w:uiPriority="2" w:qFormat="1"/>
    <w:lsdException w:name="List Number" w:semiHidden="0" w:uiPriority="2" w:unhideWhenUsed="0" w:qFormat="1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Document Map" w:uiPriority="99"/>
    <w:lsdException w:name="annotation subjec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uiPriority="99" w:unhideWhenUsed="0" w:qFormat="1"/>
    <w:lsdException w:name="Quote" w:uiPriority="99" w:unhideWhenUsed="0" w:qFormat="1"/>
    <w:lsdException w:name="Intense Quote" w:uiPriority="9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99" w:unhideWhenUsed="0" w:qFormat="1"/>
    <w:lsdException w:name="Intense Emphasis" w:uiPriority="99" w:unhideWhenUsed="0" w:qFormat="1"/>
    <w:lsdException w:name="Subtle Reference" w:uiPriority="99" w:unhideWhenUsed="0" w:qFormat="1"/>
    <w:lsdException w:name="Intense Reference" w:uiPriority="99" w:unhideWhenUsed="0" w:qFormat="1"/>
    <w:lsdException w:name="Book Title" w:uiPriority="99" w:unhideWhenUsed="0" w:qFormat="1"/>
    <w:lsdException w:name="Bibliography" w:uiPriority="99"/>
    <w:lsdException w:name="TOC Heading" w:uiPriority="99" w:qFormat="1"/>
  </w:latentStyles>
  <w:style w:type="paragraph" w:default="1" w:styleId="Normal">
    <w:name w:val="Normal"/>
    <w:qFormat/>
    <w:rsid w:val="00405B16"/>
  </w:style>
  <w:style w:type="paragraph" w:styleId="Overskrift1">
    <w:name w:val="heading 1"/>
    <w:basedOn w:val="Normal"/>
    <w:next w:val="Normal"/>
    <w:uiPriority w:val="1"/>
    <w:qFormat/>
    <w:rsid w:val="001619DE"/>
    <w:pPr>
      <w:keepNext/>
      <w:suppressAutoHyphens/>
      <w:spacing w:before="280" w:line="320" w:lineRule="atLeast"/>
      <w:contextualSpacing/>
      <w:outlineLvl w:val="0"/>
    </w:pPr>
    <w:rPr>
      <w:rFonts w:ascii="Arial" w:hAnsi="Arial" w:cs="Arial"/>
      <w:bCs/>
      <w:sz w:val="26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1619DE"/>
    <w:pPr>
      <w:keepNext/>
      <w:suppressAutoHyphens/>
      <w:spacing w:before="280" w:after="0"/>
      <w:contextualSpacing/>
      <w:outlineLvl w:val="1"/>
    </w:pPr>
    <w:rPr>
      <w:rFonts w:ascii="Arial" w:hAnsi="Arial" w:cs="Arial"/>
      <w:b/>
      <w:bCs/>
      <w:iCs/>
      <w:sz w:val="20"/>
      <w:szCs w:val="28"/>
    </w:rPr>
  </w:style>
  <w:style w:type="paragraph" w:styleId="Overskrift3">
    <w:name w:val="heading 3"/>
    <w:basedOn w:val="Normal"/>
    <w:next w:val="Normal"/>
    <w:uiPriority w:val="1"/>
    <w:qFormat/>
    <w:rsid w:val="001619DE"/>
    <w:pPr>
      <w:keepNext/>
      <w:suppressAutoHyphens/>
      <w:spacing w:before="280" w:after="0"/>
      <w:contextualSpacing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uiPriority w:val="1"/>
    <w:qFormat/>
    <w:rsid w:val="001619DE"/>
    <w:pPr>
      <w:keepNext/>
      <w:spacing w:before="280" w:after="0"/>
      <w:contextualSpacing/>
      <w:outlineLvl w:val="3"/>
    </w:pPr>
    <w:rPr>
      <w:b/>
      <w:bCs/>
      <w:szCs w:val="28"/>
    </w:rPr>
  </w:style>
  <w:style w:type="paragraph" w:styleId="Overskrift5">
    <w:name w:val="heading 5"/>
    <w:basedOn w:val="Normal"/>
    <w:next w:val="Normal"/>
    <w:uiPriority w:val="1"/>
    <w:semiHidden/>
    <w:qFormat/>
    <w:rsid w:val="00545F55"/>
    <w:pPr>
      <w:outlineLvl w:val="4"/>
    </w:pPr>
    <w:rPr>
      <w:b/>
      <w:bCs/>
      <w:iCs/>
      <w:szCs w:val="26"/>
    </w:rPr>
  </w:style>
  <w:style w:type="paragraph" w:styleId="Overskrift6">
    <w:name w:val="heading 6"/>
    <w:basedOn w:val="Normal"/>
    <w:next w:val="Normal"/>
    <w:uiPriority w:val="1"/>
    <w:semiHidden/>
    <w:qFormat/>
    <w:rsid w:val="005802EE"/>
    <w:pPr>
      <w:outlineLvl w:val="5"/>
    </w:pPr>
    <w:rPr>
      <w:b/>
      <w:bCs/>
      <w:szCs w:val="22"/>
    </w:rPr>
  </w:style>
  <w:style w:type="paragraph" w:styleId="Overskrift7">
    <w:name w:val="heading 7"/>
    <w:basedOn w:val="Normal"/>
    <w:next w:val="Normal"/>
    <w:uiPriority w:val="1"/>
    <w:semiHidden/>
    <w:qFormat/>
    <w:rsid w:val="005802EE"/>
    <w:pPr>
      <w:outlineLvl w:val="6"/>
    </w:pPr>
    <w:rPr>
      <w:b/>
    </w:rPr>
  </w:style>
  <w:style w:type="paragraph" w:styleId="Overskrift8">
    <w:name w:val="heading 8"/>
    <w:basedOn w:val="Normal"/>
    <w:next w:val="Normal"/>
    <w:uiPriority w:val="1"/>
    <w:semiHidden/>
    <w:qFormat/>
    <w:rsid w:val="005802EE"/>
    <w:pPr>
      <w:outlineLvl w:val="7"/>
    </w:pPr>
    <w:rPr>
      <w:b/>
      <w:iCs/>
    </w:rPr>
  </w:style>
  <w:style w:type="paragraph" w:styleId="Overskrift9">
    <w:name w:val="heading 9"/>
    <w:basedOn w:val="Normal"/>
    <w:next w:val="Normal"/>
    <w:uiPriority w:val="1"/>
    <w:semiHidden/>
    <w:qFormat/>
    <w:rsid w:val="005802EE"/>
    <w:pPr>
      <w:outlineLvl w:val="8"/>
    </w:pPr>
    <w:rPr>
      <w:rFonts w:cs="Arial"/>
      <w:b/>
      <w:szCs w:val="2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numbering" w:styleId="111111">
    <w:name w:val="Outline List 2"/>
    <w:basedOn w:val="Ingenoversigt"/>
    <w:semiHidden/>
    <w:rsid w:val="005802EE"/>
    <w:pPr>
      <w:numPr>
        <w:numId w:val="1"/>
      </w:numPr>
    </w:pPr>
  </w:style>
  <w:style w:type="numbering" w:styleId="1ai">
    <w:name w:val="Outline List 1"/>
    <w:basedOn w:val="Ingenoversigt"/>
    <w:semiHidden/>
    <w:rsid w:val="005802EE"/>
    <w:pPr>
      <w:numPr>
        <w:numId w:val="2"/>
      </w:numPr>
    </w:pPr>
  </w:style>
  <w:style w:type="numbering" w:styleId="ArtikelSektion">
    <w:name w:val="Outline List 3"/>
    <w:basedOn w:val="Ingenoversigt"/>
    <w:semiHidden/>
    <w:rsid w:val="005802EE"/>
    <w:pPr>
      <w:numPr>
        <w:numId w:val="3"/>
      </w:numPr>
    </w:pPr>
  </w:style>
  <w:style w:type="paragraph" w:styleId="Bloktekst">
    <w:name w:val="Block Text"/>
    <w:basedOn w:val="Normal"/>
    <w:uiPriority w:val="99"/>
    <w:semiHidden/>
    <w:rsid w:val="005802EE"/>
    <w:pPr>
      <w:spacing w:after="120"/>
      <w:ind w:left="1440" w:right="1440"/>
    </w:pPr>
  </w:style>
  <w:style w:type="paragraph" w:styleId="Brdtekst">
    <w:name w:val="Body Text"/>
    <w:basedOn w:val="Normal"/>
    <w:uiPriority w:val="99"/>
    <w:semiHidden/>
    <w:rsid w:val="005802EE"/>
    <w:pPr>
      <w:spacing w:after="120"/>
    </w:pPr>
  </w:style>
  <w:style w:type="paragraph" w:styleId="Brdtekst2">
    <w:name w:val="Body Text 2"/>
    <w:basedOn w:val="Normal"/>
    <w:uiPriority w:val="99"/>
    <w:semiHidden/>
    <w:rsid w:val="005802EE"/>
    <w:pPr>
      <w:spacing w:after="120" w:line="480" w:lineRule="auto"/>
    </w:pPr>
  </w:style>
  <w:style w:type="paragraph" w:styleId="Brdtekst3">
    <w:name w:val="Body Text 3"/>
    <w:basedOn w:val="Normal"/>
    <w:uiPriority w:val="99"/>
    <w:semiHidden/>
    <w:rsid w:val="005802EE"/>
    <w:pPr>
      <w:spacing w:after="120"/>
    </w:pPr>
    <w:rPr>
      <w:sz w:val="16"/>
      <w:szCs w:val="16"/>
    </w:rPr>
  </w:style>
  <w:style w:type="paragraph" w:styleId="Brdtekst-frstelinjeindrykning1">
    <w:name w:val="Body Text First Indent"/>
    <w:basedOn w:val="Brdtekst"/>
    <w:uiPriority w:val="99"/>
    <w:semiHidden/>
    <w:rsid w:val="005802EE"/>
    <w:pPr>
      <w:ind w:firstLine="210"/>
    </w:pPr>
  </w:style>
  <w:style w:type="paragraph" w:styleId="Brdtekstindrykning">
    <w:name w:val="Body Text Indent"/>
    <w:basedOn w:val="Normal"/>
    <w:uiPriority w:val="99"/>
    <w:semiHidden/>
    <w:rsid w:val="005802EE"/>
    <w:pPr>
      <w:spacing w:after="120"/>
      <w:ind w:left="283"/>
    </w:pPr>
  </w:style>
  <w:style w:type="paragraph" w:styleId="Brdtekst-frstelinjeindrykning2">
    <w:name w:val="Body Text First Indent 2"/>
    <w:basedOn w:val="Brdtekstindrykning"/>
    <w:uiPriority w:val="99"/>
    <w:semiHidden/>
    <w:rsid w:val="005802EE"/>
    <w:pPr>
      <w:ind w:firstLine="210"/>
    </w:pPr>
  </w:style>
  <w:style w:type="paragraph" w:styleId="Brdtekstindrykning2">
    <w:name w:val="Body Text Indent 2"/>
    <w:basedOn w:val="Normal"/>
    <w:uiPriority w:val="99"/>
    <w:semiHidden/>
    <w:rsid w:val="005802EE"/>
    <w:pPr>
      <w:spacing w:after="120" w:line="480" w:lineRule="auto"/>
      <w:ind w:left="283"/>
    </w:pPr>
  </w:style>
  <w:style w:type="paragraph" w:styleId="Brdtekstindrykning3">
    <w:name w:val="Body Text Indent 3"/>
    <w:basedOn w:val="Normal"/>
    <w:uiPriority w:val="99"/>
    <w:semiHidden/>
    <w:rsid w:val="005802EE"/>
    <w:pPr>
      <w:spacing w:after="120"/>
      <w:ind w:left="283"/>
    </w:pPr>
    <w:rPr>
      <w:sz w:val="16"/>
      <w:szCs w:val="16"/>
    </w:rPr>
  </w:style>
  <w:style w:type="paragraph" w:styleId="Billedtekst">
    <w:name w:val="caption"/>
    <w:basedOn w:val="Normal"/>
    <w:next w:val="Normal"/>
    <w:uiPriority w:val="3"/>
    <w:qFormat/>
    <w:rsid w:val="000E5196"/>
    <w:pPr>
      <w:keepNext/>
      <w:spacing w:before="170" w:after="0" w:line="230" w:lineRule="atLeast"/>
      <w:ind w:left="227" w:right="227"/>
      <w:contextualSpacing/>
    </w:pPr>
    <w:rPr>
      <w:rFonts w:ascii="Arial" w:hAnsi="Arial"/>
      <w:b/>
      <w:bCs/>
      <w:color w:val="031D5C"/>
      <w:sz w:val="15"/>
      <w:szCs w:val="20"/>
    </w:rPr>
  </w:style>
  <w:style w:type="paragraph" w:styleId="Sluthilsen">
    <w:name w:val="Closing"/>
    <w:basedOn w:val="Normal"/>
    <w:uiPriority w:val="99"/>
    <w:semiHidden/>
    <w:rsid w:val="005802EE"/>
    <w:pPr>
      <w:ind w:left="4252"/>
    </w:pPr>
  </w:style>
  <w:style w:type="paragraph" w:styleId="Dato">
    <w:name w:val="Date"/>
    <w:basedOn w:val="Normal"/>
    <w:next w:val="Normal"/>
    <w:uiPriority w:val="99"/>
    <w:semiHidden/>
    <w:rsid w:val="005802EE"/>
  </w:style>
  <w:style w:type="paragraph" w:styleId="E-mail-signatur">
    <w:name w:val="E-mail Signature"/>
    <w:basedOn w:val="Normal"/>
    <w:uiPriority w:val="99"/>
    <w:semiHidden/>
    <w:rsid w:val="005802EE"/>
  </w:style>
  <w:style w:type="character" w:styleId="Fremhv">
    <w:name w:val="Emphasis"/>
    <w:basedOn w:val="Standardskrifttypeiafsnit"/>
    <w:uiPriority w:val="99"/>
    <w:semiHidden/>
    <w:qFormat/>
    <w:rsid w:val="005802EE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8B0A0F"/>
    <w:rPr>
      <w:vertAlign w:val="superscript"/>
    </w:rPr>
  </w:style>
  <w:style w:type="paragraph" w:styleId="Slutnotetekst">
    <w:name w:val="endnote text"/>
    <w:basedOn w:val="Normal"/>
    <w:uiPriority w:val="99"/>
    <w:semiHidden/>
    <w:rsid w:val="00F36D9B"/>
    <w:pPr>
      <w:spacing w:after="0" w:line="240" w:lineRule="auto"/>
    </w:pPr>
    <w:rPr>
      <w:sz w:val="18"/>
      <w:szCs w:val="20"/>
    </w:rPr>
  </w:style>
  <w:style w:type="paragraph" w:styleId="Modtageradresse">
    <w:name w:val="envelope address"/>
    <w:basedOn w:val="Normal"/>
    <w:uiPriority w:val="99"/>
    <w:semiHidden/>
    <w:rsid w:val="005802EE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styleId="Afsenderadresse">
    <w:name w:val="envelope return"/>
    <w:basedOn w:val="Normal"/>
    <w:uiPriority w:val="99"/>
    <w:semiHidden/>
    <w:rsid w:val="005802EE"/>
    <w:rPr>
      <w:rFonts w:ascii="Arial" w:hAnsi="Arial" w:cs="Arial"/>
      <w:szCs w:val="20"/>
    </w:rPr>
  </w:style>
  <w:style w:type="character" w:styleId="Fodnotehenvisning">
    <w:name w:val="footnote reference"/>
    <w:basedOn w:val="Standardskrifttypeiafsnit"/>
    <w:uiPriority w:val="99"/>
    <w:semiHidden/>
    <w:rsid w:val="008B0A0F"/>
    <w:rPr>
      <w:vertAlign w:val="superscript"/>
    </w:rPr>
  </w:style>
  <w:style w:type="paragraph" w:styleId="Fodnotetekst">
    <w:name w:val="footnote text"/>
    <w:basedOn w:val="Normal"/>
    <w:uiPriority w:val="99"/>
    <w:semiHidden/>
    <w:rsid w:val="00F36D9B"/>
    <w:pPr>
      <w:spacing w:after="0" w:line="240" w:lineRule="auto"/>
    </w:pPr>
    <w:rPr>
      <w:sz w:val="18"/>
      <w:szCs w:val="20"/>
    </w:rPr>
  </w:style>
  <w:style w:type="character" w:styleId="HTML-akronym">
    <w:name w:val="HTML Acronym"/>
    <w:basedOn w:val="Standardskrifttypeiafsnit"/>
    <w:uiPriority w:val="99"/>
    <w:semiHidden/>
    <w:rsid w:val="005802EE"/>
  </w:style>
  <w:style w:type="paragraph" w:styleId="HTML-adresse">
    <w:name w:val="HTML Address"/>
    <w:basedOn w:val="Normal"/>
    <w:uiPriority w:val="99"/>
    <w:semiHidden/>
    <w:rsid w:val="005802EE"/>
    <w:rPr>
      <w:i/>
      <w:iCs/>
    </w:rPr>
  </w:style>
  <w:style w:type="character" w:styleId="HTML-citat">
    <w:name w:val="HTML Cite"/>
    <w:basedOn w:val="Standardskrifttypeiafsnit"/>
    <w:uiPriority w:val="99"/>
    <w:semiHidden/>
    <w:rsid w:val="005802EE"/>
    <w:rPr>
      <w:i/>
      <w:iCs/>
    </w:rPr>
  </w:style>
  <w:style w:type="character" w:styleId="HTML-kode">
    <w:name w:val="HTML Code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5802EE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paragraph" w:styleId="FormateretHTML">
    <w:name w:val="HTML Preformatted"/>
    <w:basedOn w:val="Normal"/>
    <w:uiPriority w:val="99"/>
    <w:semiHidden/>
    <w:rsid w:val="005802EE"/>
    <w:rPr>
      <w:rFonts w:ascii="Courier New" w:hAnsi="Courier New" w:cs="Courier New"/>
      <w:szCs w:val="20"/>
    </w:rPr>
  </w:style>
  <w:style w:type="character" w:styleId="HTML-eksempel">
    <w:name w:val="HTML Sample"/>
    <w:basedOn w:val="Standardskrifttypeiafsnit"/>
    <w:uiPriority w:val="99"/>
    <w:semiHidden/>
    <w:rsid w:val="005802EE"/>
    <w:rPr>
      <w:rFonts w:ascii="Courier New" w:hAnsi="Courier New" w:cs="Courier New"/>
    </w:rPr>
  </w:style>
  <w:style w:type="character" w:styleId="HTML-skrivemaskine">
    <w:name w:val="HTML Typewriter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5802EE"/>
    <w:rPr>
      <w:i/>
      <w:iCs/>
    </w:rPr>
  </w:style>
  <w:style w:type="character" w:styleId="Linjenummer">
    <w:name w:val="line number"/>
    <w:basedOn w:val="Standardskrifttypeiafsnit"/>
    <w:uiPriority w:val="99"/>
    <w:semiHidden/>
    <w:rsid w:val="005802EE"/>
  </w:style>
  <w:style w:type="paragraph" w:styleId="Opstilling">
    <w:name w:val="List"/>
    <w:basedOn w:val="Normal"/>
    <w:uiPriority w:val="99"/>
    <w:semiHidden/>
    <w:rsid w:val="005802EE"/>
    <w:pPr>
      <w:ind w:left="283" w:hanging="283"/>
    </w:pPr>
  </w:style>
  <w:style w:type="paragraph" w:styleId="Opstilling2">
    <w:name w:val="List 2"/>
    <w:basedOn w:val="Normal"/>
    <w:uiPriority w:val="99"/>
    <w:semiHidden/>
    <w:rsid w:val="005802EE"/>
    <w:pPr>
      <w:ind w:left="566" w:hanging="283"/>
    </w:pPr>
  </w:style>
  <w:style w:type="paragraph" w:styleId="Opstilling3">
    <w:name w:val="List 3"/>
    <w:basedOn w:val="Normal"/>
    <w:uiPriority w:val="99"/>
    <w:semiHidden/>
    <w:rsid w:val="005802EE"/>
    <w:pPr>
      <w:ind w:left="849" w:hanging="283"/>
    </w:pPr>
  </w:style>
  <w:style w:type="paragraph" w:styleId="Opstilling4">
    <w:name w:val="List 4"/>
    <w:basedOn w:val="Normal"/>
    <w:uiPriority w:val="99"/>
    <w:semiHidden/>
    <w:rsid w:val="005802EE"/>
    <w:pPr>
      <w:ind w:left="1132" w:hanging="283"/>
    </w:pPr>
  </w:style>
  <w:style w:type="paragraph" w:styleId="Opstilling5">
    <w:name w:val="List 5"/>
    <w:basedOn w:val="Normal"/>
    <w:uiPriority w:val="99"/>
    <w:semiHidden/>
    <w:rsid w:val="005802EE"/>
    <w:pPr>
      <w:ind w:left="1415" w:hanging="283"/>
    </w:pPr>
  </w:style>
  <w:style w:type="paragraph" w:styleId="Opstilling-punkttegn">
    <w:name w:val="List Bullet"/>
    <w:basedOn w:val="Normal"/>
    <w:uiPriority w:val="2"/>
    <w:qFormat/>
    <w:rsid w:val="00015A47"/>
    <w:pPr>
      <w:numPr>
        <w:numId w:val="40"/>
      </w:numPr>
      <w:spacing w:after="0"/>
    </w:pPr>
  </w:style>
  <w:style w:type="paragraph" w:styleId="Opstilling-punkttegn2">
    <w:name w:val="List Bullet 2"/>
    <w:basedOn w:val="Normal"/>
    <w:uiPriority w:val="99"/>
    <w:semiHidden/>
    <w:rsid w:val="005802EE"/>
    <w:pPr>
      <w:numPr>
        <w:numId w:val="5"/>
      </w:numPr>
    </w:pPr>
  </w:style>
  <w:style w:type="paragraph" w:styleId="Opstilling-punkttegn3">
    <w:name w:val="List Bullet 3"/>
    <w:basedOn w:val="Normal"/>
    <w:uiPriority w:val="99"/>
    <w:semiHidden/>
    <w:rsid w:val="005802EE"/>
    <w:pPr>
      <w:numPr>
        <w:numId w:val="6"/>
      </w:numPr>
    </w:pPr>
  </w:style>
  <w:style w:type="paragraph" w:styleId="Opstilling-punkttegn4">
    <w:name w:val="List Bullet 4"/>
    <w:basedOn w:val="Normal"/>
    <w:uiPriority w:val="99"/>
    <w:semiHidden/>
    <w:rsid w:val="005802EE"/>
    <w:pPr>
      <w:numPr>
        <w:numId w:val="7"/>
      </w:numPr>
    </w:pPr>
  </w:style>
  <w:style w:type="paragraph" w:styleId="Opstilling-punkttegn5">
    <w:name w:val="List Bullet 5"/>
    <w:basedOn w:val="Normal"/>
    <w:uiPriority w:val="99"/>
    <w:semiHidden/>
    <w:rsid w:val="005802EE"/>
    <w:pPr>
      <w:numPr>
        <w:numId w:val="8"/>
      </w:numPr>
    </w:pPr>
  </w:style>
  <w:style w:type="paragraph" w:styleId="Opstilling-forts">
    <w:name w:val="List Continue"/>
    <w:basedOn w:val="Normal"/>
    <w:uiPriority w:val="99"/>
    <w:semiHidden/>
    <w:rsid w:val="005802EE"/>
    <w:pPr>
      <w:spacing w:after="120"/>
      <w:ind w:left="283"/>
    </w:pPr>
  </w:style>
  <w:style w:type="paragraph" w:styleId="Opstilling-forts2">
    <w:name w:val="List Continue 2"/>
    <w:basedOn w:val="Normal"/>
    <w:uiPriority w:val="99"/>
    <w:semiHidden/>
    <w:rsid w:val="005802EE"/>
    <w:pPr>
      <w:spacing w:after="120"/>
      <w:ind w:left="566"/>
    </w:pPr>
  </w:style>
  <w:style w:type="paragraph" w:styleId="Opstilling-forts3">
    <w:name w:val="List Continue 3"/>
    <w:basedOn w:val="Normal"/>
    <w:uiPriority w:val="99"/>
    <w:semiHidden/>
    <w:rsid w:val="005802EE"/>
    <w:pPr>
      <w:spacing w:after="120"/>
      <w:ind w:left="849"/>
    </w:pPr>
  </w:style>
  <w:style w:type="paragraph" w:styleId="Opstilling-forts4">
    <w:name w:val="List Continue 4"/>
    <w:basedOn w:val="Normal"/>
    <w:uiPriority w:val="99"/>
    <w:semiHidden/>
    <w:rsid w:val="005802EE"/>
    <w:pPr>
      <w:spacing w:after="120"/>
      <w:ind w:left="1132"/>
    </w:pPr>
  </w:style>
  <w:style w:type="paragraph" w:styleId="Opstilling-forts5">
    <w:name w:val="List Continue 5"/>
    <w:basedOn w:val="Normal"/>
    <w:uiPriority w:val="99"/>
    <w:semiHidden/>
    <w:rsid w:val="005802EE"/>
    <w:pPr>
      <w:spacing w:after="120"/>
      <w:ind w:left="1415"/>
    </w:pPr>
  </w:style>
  <w:style w:type="paragraph" w:styleId="Opstilling-talellerbogst">
    <w:name w:val="List Number"/>
    <w:basedOn w:val="Normal"/>
    <w:uiPriority w:val="2"/>
    <w:qFormat/>
    <w:rsid w:val="00E43769"/>
    <w:pPr>
      <w:numPr>
        <w:numId w:val="42"/>
      </w:numPr>
      <w:spacing w:after="0"/>
    </w:pPr>
  </w:style>
  <w:style w:type="paragraph" w:styleId="Opstilling-talellerbogst2">
    <w:name w:val="List Number 2"/>
    <w:basedOn w:val="Normal"/>
    <w:uiPriority w:val="99"/>
    <w:semiHidden/>
    <w:rsid w:val="005802EE"/>
    <w:pPr>
      <w:numPr>
        <w:numId w:val="10"/>
      </w:numPr>
    </w:pPr>
  </w:style>
  <w:style w:type="paragraph" w:styleId="Opstilling-talellerbogst3">
    <w:name w:val="List Number 3"/>
    <w:basedOn w:val="Normal"/>
    <w:uiPriority w:val="99"/>
    <w:semiHidden/>
    <w:rsid w:val="005802EE"/>
    <w:pPr>
      <w:numPr>
        <w:numId w:val="11"/>
      </w:numPr>
    </w:pPr>
  </w:style>
  <w:style w:type="paragraph" w:styleId="Opstilling-talellerbogst4">
    <w:name w:val="List Number 4"/>
    <w:basedOn w:val="Normal"/>
    <w:uiPriority w:val="99"/>
    <w:semiHidden/>
    <w:rsid w:val="005802EE"/>
    <w:pPr>
      <w:numPr>
        <w:numId w:val="12"/>
      </w:numPr>
    </w:pPr>
  </w:style>
  <w:style w:type="paragraph" w:styleId="Opstilling-talellerbogst5">
    <w:name w:val="List Number 5"/>
    <w:basedOn w:val="Normal"/>
    <w:uiPriority w:val="99"/>
    <w:semiHidden/>
    <w:rsid w:val="005802EE"/>
    <w:pPr>
      <w:numPr>
        <w:numId w:val="13"/>
      </w:numPr>
    </w:pPr>
  </w:style>
  <w:style w:type="paragraph" w:styleId="Brevhoved">
    <w:name w:val="Message Header"/>
    <w:basedOn w:val="Normal"/>
    <w:uiPriority w:val="99"/>
    <w:semiHidden/>
    <w:rsid w:val="005802E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ormalWeb">
    <w:name w:val="Normal (Web)"/>
    <w:basedOn w:val="Normal"/>
    <w:uiPriority w:val="99"/>
    <w:semiHidden/>
    <w:rsid w:val="005802EE"/>
    <w:rPr>
      <w:rFonts w:ascii="Times New Roman" w:hAnsi="Times New Roman"/>
    </w:rPr>
  </w:style>
  <w:style w:type="paragraph" w:styleId="Normalindrykning">
    <w:name w:val="Normal Indent"/>
    <w:basedOn w:val="Normal"/>
    <w:uiPriority w:val="99"/>
    <w:semiHidden/>
    <w:rsid w:val="005802EE"/>
    <w:pPr>
      <w:ind w:left="1304"/>
    </w:pPr>
  </w:style>
  <w:style w:type="paragraph" w:styleId="Noteoverskrift">
    <w:name w:val="Note Heading"/>
    <w:basedOn w:val="Normal"/>
    <w:next w:val="Normal"/>
    <w:uiPriority w:val="99"/>
    <w:semiHidden/>
    <w:rsid w:val="005802EE"/>
  </w:style>
  <w:style w:type="paragraph" w:styleId="Almindeligtekst">
    <w:name w:val="Plain Text"/>
    <w:basedOn w:val="Normal"/>
    <w:uiPriority w:val="99"/>
    <w:semiHidden/>
    <w:rsid w:val="005802EE"/>
    <w:rPr>
      <w:rFonts w:ascii="Courier New" w:hAnsi="Courier New" w:cs="Courier New"/>
      <w:szCs w:val="20"/>
    </w:rPr>
  </w:style>
  <w:style w:type="paragraph" w:styleId="Starthilsen">
    <w:name w:val="Salutation"/>
    <w:basedOn w:val="Normal"/>
    <w:next w:val="Normal"/>
    <w:uiPriority w:val="99"/>
    <w:semiHidden/>
    <w:rsid w:val="005802EE"/>
  </w:style>
  <w:style w:type="paragraph" w:styleId="Underskrift">
    <w:name w:val="Signature"/>
    <w:basedOn w:val="Normal"/>
    <w:uiPriority w:val="99"/>
    <w:semiHidden/>
    <w:rsid w:val="005802EE"/>
    <w:pPr>
      <w:ind w:left="4252"/>
    </w:pPr>
  </w:style>
  <w:style w:type="character" w:styleId="Strk">
    <w:name w:val="Strong"/>
    <w:basedOn w:val="Standardskrifttypeiafsnit"/>
    <w:uiPriority w:val="99"/>
    <w:semiHidden/>
    <w:qFormat/>
    <w:rsid w:val="005802EE"/>
    <w:rPr>
      <w:b/>
      <w:bCs/>
    </w:rPr>
  </w:style>
  <w:style w:type="paragraph" w:styleId="Undertitel">
    <w:name w:val="Subtitle"/>
    <w:basedOn w:val="Normal"/>
    <w:uiPriority w:val="99"/>
    <w:semiHidden/>
    <w:qFormat/>
    <w:rsid w:val="00CF367C"/>
    <w:pPr>
      <w:spacing w:after="60"/>
      <w:jc w:val="center"/>
    </w:pPr>
    <w:rPr>
      <w:rFonts w:ascii="Arial" w:hAnsi="Arial" w:cs="Arial"/>
    </w:rPr>
  </w:style>
  <w:style w:type="table" w:styleId="Tabel-3D-effekter1">
    <w:name w:val="Table 3D effects 1"/>
    <w:basedOn w:val="Tabel-Normal"/>
    <w:semiHidden/>
    <w:rsid w:val="005802E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semiHidden/>
    <w:rsid w:val="005802EE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semiHidden/>
    <w:rsid w:val="005802E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semiHidden/>
    <w:rsid w:val="005802E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semiHidden/>
    <w:rsid w:val="005802E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semiHidden/>
    <w:rsid w:val="005802E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semiHidden/>
    <w:rsid w:val="005802E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semiHidden/>
    <w:rsid w:val="005802E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semiHidden/>
    <w:rsid w:val="005802EE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semiHidden/>
    <w:rsid w:val="005802EE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Kolonner1">
    <w:name w:val="Table Columns 1"/>
    <w:basedOn w:val="Tabel-Normal"/>
    <w:semiHidden/>
    <w:rsid w:val="005802E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semiHidden/>
    <w:rsid w:val="005802EE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semiHidden/>
    <w:rsid w:val="005802EE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semiHidden/>
    <w:rsid w:val="005802EE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semiHidden/>
    <w:rsid w:val="005802EE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semiHidden/>
    <w:rsid w:val="005802EE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semiHidden/>
    <w:rsid w:val="005802EE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semiHidden/>
    <w:rsid w:val="005802EE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semiHidden/>
    <w:rsid w:val="005802EE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semiHidden/>
    <w:rsid w:val="005802EE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semiHidden/>
    <w:rsid w:val="005802EE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semiHidden/>
    <w:rsid w:val="005802EE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semiHidden/>
    <w:rsid w:val="005802EE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semiHidden/>
    <w:rsid w:val="005802EE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semiHidden/>
    <w:rsid w:val="005802EE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semiHidden/>
    <w:rsid w:val="005802E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semiHidden/>
    <w:rsid w:val="005802EE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semiHidden/>
    <w:rsid w:val="005802E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Professionel">
    <w:name w:val="Table Professional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semiHidden/>
    <w:rsid w:val="005802EE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semiHidden/>
    <w:rsid w:val="005802EE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semiHidden/>
    <w:rsid w:val="005802EE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semiHidden/>
    <w:rsid w:val="005802E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semiHidden/>
    <w:rsid w:val="00580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semiHidden/>
    <w:rsid w:val="005802EE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semiHidden/>
    <w:rsid w:val="005802EE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semiHidden/>
    <w:rsid w:val="005802EE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uiPriority w:val="99"/>
    <w:semiHidden/>
    <w:qFormat/>
    <w:rsid w:val="00CF367C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styleId="Indholdsfortegnelse1">
    <w:name w:val="toc 1"/>
    <w:basedOn w:val="Normal"/>
    <w:next w:val="Normal"/>
    <w:uiPriority w:val="99"/>
    <w:semiHidden/>
    <w:rsid w:val="00570BB3"/>
    <w:pPr>
      <w:tabs>
        <w:tab w:val="right" w:leader="dot" w:pos="7655"/>
      </w:tabs>
      <w:spacing w:before="120"/>
      <w:ind w:right="567"/>
    </w:pPr>
    <w:rPr>
      <w:b/>
    </w:rPr>
  </w:style>
  <w:style w:type="paragraph" w:styleId="Indholdsfortegnelse2">
    <w:name w:val="toc 2"/>
    <w:basedOn w:val="Normal"/>
    <w:next w:val="Normal"/>
    <w:uiPriority w:val="99"/>
    <w:semiHidden/>
    <w:rsid w:val="00DE6A38"/>
    <w:pPr>
      <w:tabs>
        <w:tab w:val="right" w:leader="dot" w:pos="7655"/>
      </w:tabs>
      <w:ind w:left="284" w:right="567"/>
    </w:pPr>
  </w:style>
  <w:style w:type="paragraph" w:styleId="Indholdsfortegnelse3">
    <w:name w:val="toc 3"/>
    <w:basedOn w:val="Normal"/>
    <w:next w:val="Normal"/>
    <w:uiPriority w:val="99"/>
    <w:semiHidden/>
    <w:rsid w:val="00DE6A38"/>
    <w:pPr>
      <w:tabs>
        <w:tab w:val="right" w:leader="dot" w:pos="7655"/>
      </w:tabs>
      <w:ind w:left="567" w:right="567"/>
    </w:pPr>
  </w:style>
  <w:style w:type="paragraph" w:styleId="Indholdsfortegnelse4">
    <w:name w:val="toc 4"/>
    <w:basedOn w:val="Normal"/>
    <w:next w:val="Normal"/>
    <w:uiPriority w:val="99"/>
    <w:semiHidden/>
    <w:rsid w:val="00DE6A38"/>
    <w:pPr>
      <w:tabs>
        <w:tab w:val="right" w:leader="dot" w:pos="7655"/>
      </w:tabs>
      <w:ind w:left="851" w:right="567"/>
    </w:pPr>
  </w:style>
  <w:style w:type="paragraph" w:styleId="Indholdsfortegnelse5">
    <w:name w:val="toc 5"/>
    <w:basedOn w:val="Normal"/>
    <w:next w:val="Normal"/>
    <w:uiPriority w:val="99"/>
    <w:semiHidden/>
    <w:rsid w:val="00863559"/>
    <w:pPr>
      <w:tabs>
        <w:tab w:val="right" w:pos="7655"/>
      </w:tabs>
      <w:ind w:left="1134" w:right="567"/>
    </w:pPr>
  </w:style>
  <w:style w:type="character" w:styleId="BesgtHyperlink">
    <w:name w:val="FollowedHyperlink"/>
    <w:basedOn w:val="Standardskrifttypeiafsnit"/>
    <w:uiPriority w:val="99"/>
    <w:semiHidden/>
    <w:rsid w:val="00EF36FB"/>
    <w:rPr>
      <w:color w:val="800080"/>
      <w:u w:val="single"/>
    </w:rPr>
  </w:style>
  <w:style w:type="paragraph" w:styleId="Sidefod">
    <w:name w:val="footer"/>
    <w:basedOn w:val="Normal"/>
    <w:uiPriority w:val="99"/>
    <w:semiHidden/>
    <w:rsid w:val="00DC0CCF"/>
    <w:pPr>
      <w:tabs>
        <w:tab w:val="center" w:pos="4819"/>
        <w:tab w:val="right" w:pos="9638"/>
      </w:tabs>
      <w:spacing w:line="180" w:lineRule="atLeast"/>
    </w:pPr>
    <w:rPr>
      <w:sz w:val="20"/>
    </w:rPr>
  </w:style>
  <w:style w:type="paragraph" w:styleId="Sidehoved">
    <w:name w:val="header"/>
    <w:basedOn w:val="Normal"/>
    <w:uiPriority w:val="99"/>
    <w:semiHidden/>
    <w:rsid w:val="00DC0CCF"/>
    <w:pPr>
      <w:tabs>
        <w:tab w:val="center" w:pos="4819"/>
        <w:tab w:val="right" w:pos="9638"/>
      </w:tabs>
      <w:spacing w:line="180" w:lineRule="atLeast"/>
    </w:pPr>
    <w:rPr>
      <w:sz w:val="20"/>
    </w:rPr>
  </w:style>
  <w:style w:type="character" w:styleId="Hyperlink">
    <w:name w:val="Hyperlink"/>
    <w:basedOn w:val="Standardskrifttypeiafsnit"/>
    <w:uiPriority w:val="99"/>
    <w:semiHidden/>
    <w:rsid w:val="00EF36FB"/>
    <w:rPr>
      <w:color w:val="0000FF"/>
      <w:u w:val="single"/>
    </w:rPr>
  </w:style>
  <w:style w:type="character" w:styleId="Sidetal">
    <w:name w:val="page number"/>
    <w:basedOn w:val="Standardskrifttypeiafsnit"/>
    <w:uiPriority w:val="99"/>
    <w:semiHidden/>
    <w:rsid w:val="008632C9"/>
    <w:rPr>
      <w:rFonts w:ascii="Garamond" w:hAnsi="Garamond"/>
      <w:sz w:val="24"/>
    </w:rPr>
  </w:style>
  <w:style w:type="paragraph" w:customStyle="1" w:styleId="Normal-Punktliste">
    <w:name w:val="Normal - Punktliste"/>
    <w:basedOn w:val="Normal"/>
    <w:uiPriority w:val="6"/>
    <w:semiHidden/>
    <w:rsid w:val="0034658C"/>
    <w:pPr>
      <w:numPr>
        <w:numId w:val="35"/>
      </w:numPr>
      <w:spacing w:line="230" w:lineRule="atLeast"/>
    </w:pPr>
    <w:rPr>
      <w:rFonts w:ascii="Arial" w:hAnsi="Arial"/>
      <w:sz w:val="17"/>
    </w:rPr>
  </w:style>
  <w:style w:type="paragraph" w:styleId="Indholdsfortegnelse6">
    <w:name w:val="toc 6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7">
    <w:name w:val="toc 7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8">
    <w:name w:val="toc 8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9">
    <w:name w:val="toc 9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customStyle="1" w:styleId="Normal-Nummerering">
    <w:name w:val="Normal - Nummerering"/>
    <w:basedOn w:val="Normal"/>
    <w:uiPriority w:val="6"/>
    <w:semiHidden/>
    <w:rsid w:val="004357F5"/>
  </w:style>
  <w:style w:type="paragraph" w:customStyle="1" w:styleId="Tabeltekst">
    <w:name w:val="Tabel tekst"/>
    <w:basedOn w:val="Normal"/>
    <w:uiPriority w:val="6"/>
    <w:rsid w:val="00C046A5"/>
    <w:pPr>
      <w:spacing w:after="0" w:line="150" w:lineRule="atLeast"/>
      <w:ind w:right="57"/>
    </w:pPr>
    <w:rPr>
      <w:rFonts w:ascii="Arial" w:hAnsi="Arial"/>
      <w:sz w:val="14"/>
    </w:rPr>
  </w:style>
  <w:style w:type="paragraph" w:customStyle="1" w:styleId="Tabeloverskrift">
    <w:name w:val="Tabel overskrift"/>
    <w:basedOn w:val="Normal"/>
    <w:uiPriority w:val="6"/>
    <w:rsid w:val="00301857"/>
    <w:pPr>
      <w:spacing w:after="0" w:line="150" w:lineRule="atLeast"/>
      <w:ind w:right="57"/>
    </w:pPr>
    <w:rPr>
      <w:rFonts w:ascii="Arial" w:hAnsi="Arial"/>
      <w:b/>
      <w:sz w:val="14"/>
    </w:rPr>
  </w:style>
  <w:style w:type="paragraph" w:customStyle="1" w:styleId="Tabelkolonneoverskrift">
    <w:name w:val="Tabel kolonne overskrift"/>
    <w:basedOn w:val="Normal"/>
    <w:uiPriority w:val="6"/>
    <w:rsid w:val="00301857"/>
    <w:pPr>
      <w:spacing w:after="0" w:line="150" w:lineRule="atLeast"/>
      <w:ind w:right="57"/>
      <w:jc w:val="right"/>
    </w:pPr>
    <w:rPr>
      <w:rFonts w:ascii="Arial" w:hAnsi="Arial"/>
      <w:b/>
      <w:sz w:val="14"/>
    </w:rPr>
  </w:style>
  <w:style w:type="table" w:customStyle="1" w:styleId="Table-Normal">
    <w:name w:val="Table - Normal"/>
    <w:basedOn w:val="Tabel-Normal"/>
    <w:rsid w:val="005905DD"/>
    <w:pPr>
      <w:spacing w:line="220" w:lineRule="atLeast"/>
    </w:pPr>
    <w:rPr>
      <w:rFonts w:ascii="Arial" w:hAnsi="Arial"/>
      <w:sz w:val="15"/>
    </w:rPr>
    <w:tblPr>
      <w:tblStyleRowBandSize w:val="1"/>
      <w:tblStyleColBandSize w:val="1"/>
      <w:tblBorders>
        <w:top w:val="single" w:sz="8" w:space="0" w:color="E4E2D9"/>
        <w:bottom w:val="single" w:sz="8" w:space="0" w:color="E4E2D9"/>
        <w:insideH w:val="single" w:sz="8" w:space="0" w:color="E4E2D9"/>
      </w:tblBorders>
      <w:tblCellMar>
        <w:top w:w="57" w:type="dxa"/>
        <w:left w:w="0" w:type="dxa"/>
        <w:bottom w:w="57" w:type="dxa"/>
        <w:right w:w="0" w:type="dxa"/>
      </w:tblCellMar>
    </w:tblPr>
    <w:tcPr>
      <w:shd w:val="clear" w:color="auto" w:fill="EFF2EA"/>
    </w:tcPr>
    <w:tblStylePr w:type="firstRow">
      <w:pPr>
        <w:wordWrap/>
        <w:spacing w:beforeLines="0" w:before="0" w:beforeAutospacing="0" w:afterLines="0" w:after="0" w:afterAutospacing="0" w:line="260" w:lineRule="atLeast"/>
        <w:ind w:leftChars="0" w:left="0" w:rightChars="0" w:right="0" w:firstLineChars="0" w:firstLine="0"/>
        <w:contextualSpacing w:val="0"/>
        <w:jc w:val="left"/>
        <w:outlineLvl w:val="9"/>
      </w:pPr>
      <w:rPr>
        <w:rFonts w:ascii="Arial" w:hAnsi="Arial"/>
        <w:b/>
        <w:color w:val="auto"/>
        <w:sz w:val="19"/>
      </w:rPr>
      <w:tblPr/>
      <w:tcPr>
        <w:tcBorders>
          <w:insideH w:val="nil"/>
        </w:tcBorders>
      </w:tcPr>
    </w:tblStylePr>
    <w:tblStylePr w:type="firstCol">
      <w:pPr>
        <w:wordWrap/>
        <w:spacing w:line="220" w:lineRule="atLeast"/>
      </w:pPr>
      <w:rPr>
        <w:rFonts w:ascii="Arial" w:hAnsi="Arial"/>
        <w:b w:val="0"/>
        <w:sz w:val="15"/>
      </w:rPr>
    </w:tblStylePr>
  </w:style>
  <w:style w:type="paragraph" w:customStyle="1" w:styleId="Tabeltal">
    <w:name w:val="Tabel tal"/>
    <w:basedOn w:val="Tabeltekst"/>
    <w:uiPriority w:val="6"/>
    <w:rsid w:val="00C046A5"/>
    <w:pPr>
      <w:ind w:left="57"/>
      <w:jc w:val="right"/>
    </w:pPr>
  </w:style>
  <w:style w:type="paragraph" w:customStyle="1" w:styleId="TabeltalTotal">
    <w:name w:val="Tabel tal Total"/>
    <w:basedOn w:val="Tabeltal"/>
    <w:uiPriority w:val="6"/>
    <w:rsid w:val="00301857"/>
    <w:rPr>
      <w:b/>
    </w:rPr>
  </w:style>
  <w:style w:type="paragraph" w:customStyle="1" w:styleId="Template">
    <w:name w:val="Template"/>
    <w:uiPriority w:val="7"/>
    <w:semiHidden/>
    <w:rsid w:val="00FD7BCC"/>
    <w:pPr>
      <w:spacing w:after="0"/>
    </w:pPr>
    <w:rPr>
      <w:noProof/>
      <w:lang w:eastAsia="en-US"/>
    </w:rPr>
  </w:style>
  <w:style w:type="paragraph" w:customStyle="1" w:styleId="Template-Virksomhedsnavn">
    <w:name w:val="Template - Virksomheds navn"/>
    <w:basedOn w:val="Template"/>
    <w:next w:val="Normal"/>
    <w:uiPriority w:val="7"/>
    <w:semiHidden/>
    <w:rsid w:val="00FD7BCC"/>
    <w:pPr>
      <w:spacing w:after="200"/>
    </w:pPr>
  </w:style>
  <w:style w:type="paragraph" w:customStyle="1" w:styleId="Template-Dato">
    <w:name w:val="Template - Dato"/>
    <w:basedOn w:val="Template"/>
    <w:uiPriority w:val="7"/>
    <w:semiHidden/>
    <w:rsid w:val="00FD7BCC"/>
  </w:style>
  <w:style w:type="table" w:styleId="Tabel-Gitter">
    <w:name w:val="Table Grid"/>
    <w:basedOn w:val="Tabel-Normal"/>
    <w:rsid w:val="002171DE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-Dokumentoverskrift">
    <w:name w:val="Normal - Dokument overskrift"/>
    <w:basedOn w:val="Normal"/>
    <w:uiPriority w:val="6"/>
    <w:semiHidden/>
    <w:rsid w:val="007240BF"/>
    <w:pPr>
      <w:spacing w:line="320" w:lineRule="atLeast"/>
    </w:pPr>
    <w:rPr>
      <w:rFonts w:ascii="Arial" w:hAnsi="Arial"/>
      <w:b/>
      <w:sz w:val="26"/>
    </w:rPr>
  </w:style>
  <w:style w:type="paragraph" w:customStyle="1" w:styleId="Notatkildeangivelse">
    <w:name w:val="Notat/kildeangivelse"/>
    <w:basedOn w:val="Normal"/>
    <w:uiPriority w:val="6"/>
    <w:rsid w:val="00301857"/>
    <w:pPr>
      <w:tabs>
        <w:tab w:val="left" w:pos="737"/>
      </w:tabs>
      <w:spacing w:after="0" w:line="240" w:lineRule="atLeast"/>
    </w:pPr>
    <w:rPr>
      <w:sz w:val="20"/>
    </w:rPr>
  </w:style>
  <w:style w:type="paragraph" w:styleId="Listeoverfigurer">
    <w:name w:val="table of figures"/>
    <w:basedOn w:val="Normal"/>
    <w:next w:val="Normal"/>
    <w:uiPriority w:val="99"/>
    <w:semiHidden/>
    <w:rsid w:val="00BE7FBE"/>
  </w:style>
  <w:style w:type="paragraph" w:customStyle="1" w:styleId="Template-INI">
    <w:name w:val="Template - INI"/>
    <w:basedOn w:val="Normal"/>
    <w:uiPriority w:val="7"/>
    <w:semiHidden/>
    <w:rsid w:val="00FD7BCC"/>
    <w:pPr>
      <w:spacing w:after="0"/>
    </w:pPr>
    <w:rPr>
      <w:noProof/>
      <w:lang w:val="en-GB"/>
    </w:rPr>
  </w:style>
  <w:style w:type="paragraph" w:customStyle="1" w:styleId="BoksBillede">
    <w:name w:val="Boks Billede"/>
    <w:uiPriority w:val="5"/>
    <w:rsid w:val="0024414D"/>
    <w:pPr>
      <w:spacing w:after="230" w:line="230" w:lineRule="atLeast"/>
      <w:contextualSpacing/>
    </w:pPr>
    <w:rPr>
      <w:rFonts w:ascii="Arial" w:hAnsi="Arial"/>
      <w:sz w:val="17"/>
      <w:lang w:eastAsia="en-US"/>
    </w:rPr>
  </w:style>
  <w:style w:type="paragraph" w:customStyle="1" w:styleId="BoksCitat">
    <w:name w:val="Boks Citat"/>
    <w:basedOn w:val="Normal"/>
    <w:next w:val="BoksTekst"/>
    <w:uiPriority w:val="5"/>
    <w:rsid w:val="0024414D"/>
    <w:pPr>
      <w:spacing w:before="284" w:after="230" w:line="320" w:lineRule="atLeast"/>
      <w:ind w:left="340" w:right="340"/>
      <w:contextualSpacing/>
    </w:pPr>
    <w:rPr>
      <w:rFonts w:ascii="Arial" w:hAnsi="Arial"/>
      <w:szCs w:val="17"/>
    </w:rPr>
  </w:style>
  <w:style w:type="paragraph" w:customStyle="1" w:styleId="BoksOverskrift">
    <w:name w:val="Boks Overskrift"/>
    <w:basedOn w:val="Normal"/>
    <w:uiPriority w:val="5"/>
    <w:rsid w:val="0024414D"/>
    <w:pPr>
      <w:keepNext/>
      <w:keepLines/>
      <w:suppressAutoHyphens/>
      <w:spacing w:after="210" w:line="210" w:lineRule="atLeast"/>
      <w:ind w:left="227" w:right="227"/>
      <w:contextualSpacing/>
    </w:pPr>
    <w:rPr>
      <w:rFonts w:ascii="Arial" w:hAnsi="Arial"/>
      <w:b/>
      <w:sz w:val="15"/>
      <w:szCs w:val="17"/>
    </w:rPr>
  </w:style>
  <w:style w:type="paragraph" w:customStyle="1" w:styleId="BoksTekst">
    <w:name w:val="Boks Tekst"/>
    <w:basedOn w:val="Normal"/>
    <w:uiPriority w:val="5"/>
    <w:rsid w:val="0024414D"/>
    <w:pPr>
      <w:spacing w:after="210" w:line="210" w:lineRule="atLeast"/>
      <w:ind w:left="227" w:right="227"/>
      <w:contextualSpacing/>
    </w:pPr>
    <w:rPr>
      <w:rFonts w:ascii="Arial" w:hAnsi="Arial"/>
      <w:sz w:val="14"/>
      <w:szCs w:val="17"/>
    </w:rPr>
  </w:style>
  <w:style w:type="paragraph" w:customStyle="1" w:styleId="BoksTalopstilling">
    <w:name w:val="Boks Talopstilling"/>
    <w:basedOn w:val="BoksTekst"/>
    <w:uiPriority w:val="5"/>
    <w:rsid w:val="0024414D"/>
    <w:pPr>
      <w:numPr>
        <w:numId w:val="39"/>
      </w:numPr>
    </w:pPr>
  </w:style>
  <w:style w:type="paragraph" w:customStyle="1" w:styleId="BoksPunktopstilling">
    <w:name w:val="Boks Punktopstilling"/>
    <w:basedOn w:val="BoksTekst"/>
    <w:uiPriority w:val="5"/>
    <w:rsid w:val="0024414D"/>
    <w:pPr>
      <w:numPr>
        <w:numId w:val="38"/>
      </w:numPr>
    </w:pPr>
  </w:style>
  <w:style w:type="paragraph" w:customStyle="1" w:styleId="FootnoteSeperator">
    <w:name w:val="Footnote Seperator"/>
    <w:basedOn w:val="Normal"/>
    <w:next w:val="Normal"/>
    <w:uiPriority w:val="99"/>
    <w:semiHidden/>
    <w:rsid w:val="004922D5"/>
    <w:pPr>
      <w:pBdr>
        <w:top w:val="single" w:sz="2" w:space="1" w:color="auto"/>
      </w:pBdr>
      <w:spacing w:before="280" w:after="0" w:line="240" w:lineRule="auto"/>
    </w:pPr>
    <w:rPr>
      <w:rFonts w:ascii="Arial" w:hAnsi="Arial"/>
      <w:sz w:val="4"/>
    </w:rPr>
  </w:style>
  <w:style w:type="paragraph" w:customStyle="1" w:styleId="Normal-Nummerliste">
    <w:name w:val="Normal - Nummerliste"/>
    <w:basedOn w:val="Normal"/>
    <w:uiPriority w:val="6"/>
    <w:semiHidden/>
    <w:rsid w:val="0034658C"/>
    <w:pPr>
      <w:numPr>
        <w:numId w:val="34"/>
      </w:numPr>
      <w:spacing w:line="230" w:lineRule="atLeast"/>
    </w:pPr>
    <w:rPr>
      <w:rFonts w:ascii="Arial" w:hAnsi="Arial"/>
      <w:sz w:val="17"/>
    </w:rPr>
  </w:style>
  <w:style w:type="paragraph" w:customStyle="1" w:styleId="Template-Adresse">
    <w:name w:val="Template - Adresse"/>
    <w:basedOn w:val="Template"/>
    <w:next w:val="Normal"/>
    <w:uiPriority w:val="7"/>
    <w:semiHidden/>
    <w:rsid w:val="00237AEB"/>
    <w:pPr>
      <w:spacing w:line="240" w:lineRule="atLeast"/>
      <w:jc w:val="center"/>
    </w:pPr>
    <w:rPr>
      <w:rFonts w:ascii="Arial" w:hAnsi="Arial"/>
      <w:color w:val="00542E"/>
      <w:sz w:val="14"/>
    </w:rPr>
  </w:style>
  <w:style w:type="paragraph" w:customStyle="1" w:styleId="ListNumberTable">
    <w:name w:val="List Number Table"/>
    <w:basedOn w:val="Opstilling-talellerbogst"/>
    <w:uiPriority w:val="2"/>
    <w:rsid w:val="006A4614"/>
    <w:pPr>
      <w:ind w:left="227"/>
    </w:pPr>
    <w:rPr>
      <w:sz w:val="14"/>
    </w:rPr>
  </w:style>
  <w:style w:type="paragraph" w:customStyle="1" w:styleId="ListBulletTable">
    <w:name w:val="List Bullet Table"/>
    <w:basedOn w:val="Opstilling-punkttegn"/>
    <w:uiPriority w:val="2"/>
    <w:rsid w:val="00301857"/>
    <w:pPr>
      <w:ind w:left="397"/>
    </w:pPr>
    <w:rPr>
      <w:sz w:val="14"/>
    </w:rPr>
  </w:style>
  <w:style w:type="paragraph" w:customStyle="1" w:styleId="Afsenderinfo">
    <w:name w:val="Afsender info"/>
    <w:basedOn w:val="Normal"/>
    <w:uiPriority w:val="5"/>
    <w:semiHidden/>
    <w:qFormat/>
    <w:rsid w:val="00C4089D"/>
    <w:pPr>
      <w:keepNext/>
      <w:keepLines/>
      <w:spacing w:after="0"/>
    </w:pPr>
  </w:style>
  <w:style w:type="character" w:customStyle="1" w:styleId="KildeangivelseChar">
    <w:name w:val="Kildeangivelse Char"/>
    <w:link w:val="Kildeangivelse"/>
    <w:uiPriority w:val="3"/>
    <w:locked/>
    <w:rsid w:val="004106F0"/>
    <w:rPr>
      <w:sz w:val="16"/>
      <w:lang w:eastAsia="en-US"/>
    </w:rPr>
  </w:style>
  <w:style w:type="paragraph" w:customStyle="1" w:styleId="Space">
    <w:name w:val="Space"/>
    <w:basedOn w:val="Normal"/>
    <w:uiPriority w:val="3"/>
    <w:rsid w:val="000E5196"/>
    <w:pPr>
      <w:tabs>
        <w:tab w:val="left" w:pos="340"/>
      </w:tabs>
      <w:spacing w:after="0" w:line="240" w:lineRule="auto"/>
    </w:pPr>
    <w:rPr>
      <w:rFonts w:ascii="Arial" w:hAnsi="Arial"/>
      <w:sz w:val="2"/>
      <w:lang w:val="en-GB" w:eastAsia="en-US"/>
    </w:rPr>
  </w:style>
  <w:style w:type="paragraph" w:customStyle="1" w:styleId="Kildeangivelse">
    <w:name w:val="Kildeangivelse"/>
    <w:basedOn w:val="Normal"/>
    <w:next w:val="Normal"/>
    <w:link w:val="KildeangivelseChar"/>
    <w:uiPriority w:val="3"/>
    <w:rsid w:val="004106F0"/>
    <w:pPr>
      <w:tabs>
        <w:tab w:val="left" w:pos="680"/>
      </w:tabs>
      <w:spacing w:after="0" w:line="200" w:lineRule="atLeast"/>
      <w:ind w:left="681" w:right="227" w:hanging="454"/>
    </w:pPr>
    <w:rPr>
      <w:sz w:val="16"/>
      <w:lang w:eastAsia="en-US"/>
    </w:rPr>
  </w:style>
  <w:style w:type="paragraph" w:customStyle="1" w:styleId="TabelIndsttelse">
    <w:name w:val="Tabel Indsættelse"/>
    <w:basedOn w:val="Normal"/>
    <w:uiPriority w:val="5"/>
    <w:rsid w:val="00326A86"/>
    <w:pPr>
      <w:spacing w:after="0" w:line="40" w:lineRule="atLeast"/>
      <w:ind w:left="227" w:right="227"/>
      <w:contextualSpacing/>
    </w:pPr>
    <w:rPr>
      <w:rFonts w:ascii="Arial" w:hAnsi="Arial"/>
      <w:sz w:val="17"/>
      <w:szCs w:val="17"/>
    </w:rPr>
  </w:style>
  <w:style w:type="paragraph" w:customStyle="1" w:styleId="Template-SmallAddress">
    <w:name w:val="Template - Small Address"/>
    <w:basedOn w:val="Template"/>
    <w:rsid w:val="00B45AE1"/>
    <w:pPr>
      <w:spacing w:line="160" w:lineRule="atLeast"/>
    </w:pPr>
    <w:rPr>
      <w:rFonts w:ascii="Arial" w:hAnsi="Arial"/>
      <w:sz w:val="13"/>
    </w:rPr>
  </w:style>
  <w:style w:type="paragraph" w:customStyle="1" w:styleId="Default">
    <w:name w:val="Default"/>
    <w:rsid w:val="00B460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C47EF9"/>
    <w:rPr>
      <w:rFonts w:ascii="Arial" w:hAnsi="Arial" w:cs="Arial"/>
      <w:b/>
      <w:bCs/>
      <w:iCs/>
      <w:sz w:val="20"/>
      <w:szCs w:val="28"/>
    </w:rPr>
  </w:style>
  <w:style w:type="paragraph" w:styleId="Listeafsnit">
    <w:name w:val="List Paragraph"/>
    <w:basedOn w:val="Normal"/>
    <w:uiPriority w:val="99"/>
    <w:semiHidden/>
    <w:qFormat/>
    <w:rsid w:val="00C47EF9"/>
    <w:pPr>
      <w:ind w:left="720"/>
      <w:contextualSpacing/>
    </w:pPr>
  </w:style>
  <w:style w:type="character" w:styleId="Kommentarhenvisning">
    <w:name w:val="annotation reference"/>
    <w:basedOn w:val="Standardskrifttypeiafsnit"/>
    <w:uiPriority w:val="99"/>
    <w:semiHidden/>
    <w:unhideWhenUsed/>
    <w:rsid w:val="00B277EB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B277EB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B277EB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B277EB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B277EB"/>
    <w:rPr>
      <w:b/>
      <w:bCs/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B27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B27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="Times New Roman" w:hAnsi="Garamond" w:cs="Times New Roman"/>
        <w:sz w:val="24"/>
        <w:szCs w:val="24"/>
        <w:lang w:val="da-DK" w:eastAsia="da-DK" w:bidi="ar-SA"/>
      </w:rPr>
    </w:rPrDefault>
    <w:pPrDefault>
      <w:pPr>
        <w:spacing w:after="280" w:line="280" w:lineRule="atLeast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1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footnote text" w:uiPriority="99"/>
    <w:lsdException w:name="annotation text" w:uiPriority="99"/>
    <w:lsdException w:name="footer" w:uiPriority="99"/>
    <w:lsdException w:name="index heading" w:uiPriority="99"/>
    <w:lsdException w:name="caption" w:qFormat="1"/>
    <w:lsdException w:name="annotation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 Bullet" w:uiPriority="2" w:qFormat="1"/>
    <w:lsdException w:name="List Number" w:semiHidden="0" w:uiPriority="2" w:unhideWhenUsed="0" w:qFormat="1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Document Map" w:uiPriority="99"/>
    <w:lsdException w:name="annotation subjec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uiPriority="99" w:unhideWhenUsed="0" w:qFormat="1"/>
    <w:lsdException w:name="Quote" w:uiPriority="99" w:unhideWhenUsed="0" w:qFormat="1"/>
    <w:lsdException w:name="Intense Quote" w:uiPriority="9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99" w:unhideWhenUsed="0" w:qFormat="1"/>
    <w:lsdException w:name="Intense Emphasis" w:uiPriority="99" w:unhideWhenUsed="0" w:qFormat="1"/>
    <w:lsdException w:name="Subtle Reference" w:uiPriority="99" w:unhideWhenUsed="0" w:qFormat="1"/>
    <w:lsdException w:name="Intense Reference" w:uiPriority="99" w:unhideWhenUsed="0" w:qFormat="1"/>
    <w:lsdException w:name="Book Title" w:uiPriority="99" w:unhideWhenUsed="0" w:qFormat="1"/>
    <w:lsdException w:name="Bibliography" w:uiPriority="99"/>
    <w:lsdException w:name="TOC Heading" w:uiPriority="99" w:qFormat="1"/>
  </w:latentStyles>
  <w:style w:type="paragraph" w:default="1" w:styleId="Normal">
    <w:name w:val="Normal"/>
    <w:qFormat/>
    <w:rsid w:val="00405B16"/>
  </w:style>
  <w:style w:type="paragraph" w:styleId="Overskrift1">
    <w:name w:val="heading 1"/>
    <w:basedOn w:val="Normal"/>
    <w:next w:val="Normal"/>
    <w:uiPriority w:val="1"/>
    <w:qFormat/>
    <w:rsid w:val="001619DE"/>
    <w:pPr>
      <w:keepNext/>
      <w:suppressAutoHyphens/>
      <w:spacing w:before="280" w:line="320" w:lineRule="atLeast"/>
      <w:contextualSpacing/>
      <w:outlineLvl w:val="0"/>
    </w:pPr>
    <w:rPr>
      <w:rFonts w:ascii="Arial" w:hAnsi="Arial" w:cs="Arial"/>
      <w:bCs/>
      <w:sz w:val="26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1619DE"/>
    <w:pPr>
      <w:keepNext/>
      <w:suppressAutoHyphens/>
      <w:spacing w:before="280" w:after="0"/>
      <w:contextualSpacing/>
      <w:outlineLvl w:val="1"/>
    </w:pPr>
    <w:rPr>
      <w:rFonts w:ascii="Arial" w:hAnsi="Arial" w:cs="Arial"/>
      <w:b/>
      <w:bCs/>
      <w:iCs/>
      <w:sz w:val="20"/>
      <w:szCs w:val="28"/>
    </w:rPr>
  </w:style>
  <w:style w:type="paragraph" w:styleId="Overskrift3">
    <w:name w:val="heading 3"/>
    <w:basedOn w:val="Normal"/>
    <w:next w:val="Normal"/>
    <w:uiPriority w:val="1"/>
    <w:qFormat/>
    <w:rsid w:val="001619DE"/>
    <w:pPr>
      <w:keepNext/>
      <w:suppressAutoHyphens/>
      <w:spacing w:before="280" w:after="0"/>
      <w:contextualSpacing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uiPriority w:val="1"/>
    <w:qFormat/>
    <w:rsid w:val="001619DE"/>
    <w:pPr>
      <w:keepNext/>
      <w:spacing w:before="280" w:after="0"/>
      <w:contextualSpacing/>
      <w:outlineLvl w:val="3"/>
    </w:pPr>
    <w:rPr>
      <w:b/>
      <w:bCs/>
      <w:szCs w:val="28"/>
    </w:rPr>
  </w:style>
  <w:style w:type="paragraph" w:styleId="Overskrift5">
    <w:name w:val="heading 5"/>
    <w:basedOn w:val="Normal"/>
    <w:next w:val="Normal"/>
    <w:uiPriority w:val="1"/>
    <w:semiHidden/>
    <w:qFormat/>
    <w:rsid w:val="00545F55"/>
    <w:pPr>
      <w:outlineLvl w:val="4"/>
    </w:pPr>
    <w:rPr>
      <w:b/>
      <w:bCs/>
      <w:iCs/>
      <w:szCs w:val="26"/>
    </w:rPr>
  </w:style>
  <w:style w:type="paragraph" w:styleId="Overskrift6">
    <w:name w:val="heading 6"/>
    <w:basedOn w:val="Normal"/>
    <w:next w:val="Normal"/>
    <w:uiPriority w:val="1"/>
    <w:semiHidden/>
    <w:qFormat/>
    <w:rsid w:val="005802EE"/>
    <w:pPr>
      <w:outlineLvl w:val="5"/>
    </w:pPr>
    <w:rPr>
      <w:b/>
      <w:bCs/>
      <w:szCs w:val="22"/>
    </w:rPr>
  </w:style>
  <w:style w:type="paragraph" w:styleId="Overskrift7">
    <w:name w:val="heading 7"/>
    <w:basedOn w:val="Normal"/>
    <w:next w:val="Normal"/>
    <w:uiPriority w:val="1"/>
    <w:semiHidden/>
    <w:qFormat/>
    <w:rsid w:val="005802EE"/>
    <w:pPr>
      <w:outlineLvl w:val="6"/>
    </w:pPr>
    <w:rPr>
      <w:b/>
    </w:rPr>
  </w:style>
  <w:style w:type="paragraph" w:styleId="Overskrift8">
    <w:name w:val="heading 8"/>
    <w:basedOn w:val="Normal"/>
    <w:next w:val="Normal"/>
    <w:uiPriority w:val="1"/>
    <w:semiHidden/>
    <w:qFormat/>
    <w:rsid w:val="005802EE"/>
    <w:pPr>
      <w:outlineLvl w:val="7"/>
    </w:pPr>
    <w:rPr>
      <w:b/>
      <w:iCs/>
    </w:rPr>
  </w:style>
  <w:style w:type="paragraph" w:styleId="Overskrift9">
    <w:name w:val="heading 9"/>
    <w:basedOn w:val="Normal"/>
    <w:next w:val="Normal"/>
    <w:uiPriority w:val="1"/>
    <w:semiHidden/>
    <w:qFormat/>
    <w:rsid w:val="005802EE"/>
    <w:pPr>
      <w:outlineLvl w:val="8"/>
    </w:pPr>
    <w:rPr>
      <w:rFonts w:cs="Arial"/>
      <w:b/>
      <w:szCs w:val="2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numbering" w:styleId="111111">
    <w:name w:val="Outline List 2"/>
    <w:basedOn w:val="Ingenoversigt"/>
    <w:semiHidden/>
    <w:rsid w:val="005802EE"/>
    <w:pPr>
      <w:numPr>
        <w:numId w:val="1"/>
      </w:numPr>
    </w:pPr>
  </w:style>
  <w:style w:type="numbering" w:styleId="1ai">
    <w:name w:val="Outline List 1"/>
    <w:basedOn w:val="Ingenoversigt"/>
    <w:semiHidden/>
    <w:rsid w:val="005802EE"/>
    <w:pPr>
      <w:numPr>
        <w:numId w:val="2"/>
      </w:numPr>
    </w:pPr>
  </w:style>
  <w:style w:type="numbering" w:styleId="ArtikelSektion">
    <w:name w:val="Outline List 3"/>
    <w:basedOn w:val="Ingenoversigt"/>
    <w:semiHidden/>
    <w:rsid w:val="005802EE"/>
    <w:pPr>
      <w:numPr>
        <w:numId w:val="3"/>
      </w:numPr>
    </w:pPr>
  </w:style>
  <w:style w:type="paragraph" w:styleId="Bloktekst">
    <w:name w:val="Block Text"/>
    <w:basedOn w:val="Normal"/>
    <w:uiPriority w:val="99"/>
    <w:semiHidden/>
    <w:rsid w:val="005802EE"/>
    <w:pPr>
      <w:spacing w:after="120"/>
      <w:ind w:left="1440" w:right="1440"/>
    </w:pPr>
  </w:style>
  <w:style w:type="paragraph" w:styleId="Brdtekst">
    <w:name w:val="Body Text"/>
    <w:basedOn w:val="Normal"/>
    <w:uiPriority w:val="99"/>
    <w:semiHidden/>
    <w:rsid w:val="005802EE"/>
    <w:pPr>
      <w:spacing w:after="120"/>
    </w:pPr>
  </w:style>
  <w:style w:type="paragraph" w:styleId="Brdtekst2">
    <w:name w:val="Body Text 2"/>
    <w:basedOn w:val="Normal"/>
    <w:uiPriority w:val="99"/>
    <w:semiHidden/>
    <w:rsid w:val="005802EE"/>
    <w:pPr>
      <w:spacing w:after="120" w:line="480" w:lineRule="auto"/>
    </w:pPr>
  </w:style>
  <w:style w:type="paragraph" w:styleId="Brdtekst3">
    <w:name w:val="Body Text 3"/>
    <w:basedOn w:val="Normal"/>
    <w:uiPriority w:val="99"/>
    <w:semiHidden/>
    <w:rsid w:val="005802EE"/>
    <w:pPr>
      <w:spacing w:after="120"/>
    </w:pPr>
    <w:rPr>
      <w:sz w:val="16"/>
      <w:szCs w:val="16"/>
    </w:rPr>
  </w:style>
  <w:style w:type="paragraph" w:styleId="Brdtekst-frstelinjeindrykning1">
    <w:name w:val="Body Text First Indent"/>
    <w:basedOn w:val="Brdtekst"/>
    <w:uiPriority w:val="99"/>
    <w:semiHidden/>
    <w:rsid w:val="005802EE"/>
    <w:pPr>
      <w:ind w:firstLine="210"/>
    </w:pPr>
  </w:style>
  <w:style w:type="paragraph" w:styleId="Brdtekstindrykning">
    <w:name w:val="Body Text Indent"/>
    <w:basedOn w:val="Normal"/>
    <w:uiPriority w:val="99"/>
    <w:semiHidden/>
    <w:rsid w:val="005802EE"/>
    <w:pPr>
      <w:spacing w:after="120"/>
      <w:ind w:left="283"/>
    </w:pPr>
  </w:style>
  <w:style w:type="paragraph" w:styleId="Brdtekst-frstelinjeindrykning2">
    <w:name w:val="Body Text First Indent 2"/>
    <w:basedOn w:val="Brdtekstindrykning"/>
    <w:uiPriority w:val="99"/>
    <w:semiHidden/>
    <w:rsid w:val="005802EE"/>
    <w:pPr>
      <w:ind w:firstLine="210"/>
    </w:pPr>
  </w:style>
  <w:style w:type="paragraph" w:styleId="Brdtekstindrykning2">
    <w:name w:val="Body Text Indent 2"/>
    <w:basedOn w:val="Normal"/>
    <w:uiPriority w:val="99"/>
    <w:semiHidden/>
    <w:rsid w:val="005802EE"/>
    <w:pPr>
      <w:spacing w:after="120" w:line="480" w:lineRule="auto"/>
      <w:ind w:left="283"/>
    </w:pPr>
  </w:style>
  <w:style w:type="paragraph" w:styleId="Brdtekstindrykning3">
    <w:name w:val="Body Text Indent 3"/>
    <w:basedOn w:val="Normal"/>
    <w:uiPriority w:val="99"/>
    <w:semiHidden/>
    <w:rsid w:val="005802EE"/>
    <w:pPr>
      <w:spacing w:after="120"/>
      <w:ind w:left="283"/>
    </w:pPr>
    <w:rPr>
      <w:sz w:val="16"/>
      <w:szCs w:val="16"/>
    </w:rPr>
  </w:style>
  <w:style w:type="paragraph" w:styleId="Billedtekst">
    <w:name w:val="caption"/>
    <w:basedOn w:val="Normal"/>
    <w:next w:val="Normal"/>
    <w:uiPriority w:val="3"/>
    <w:qFormat/>
    <w:rsid w:val="000E5196"/>
    <w:pPr>
      <w:keepNext/>
      <w:spacing w:before="170" w:after="0" w:line="230" w:lineRule="atLeast"/>
      <w:ind w:left="227" w:right="227"/>
      <w:contextualSpacing/>
    </w:pPr>
    <w:rPr>
      <w:rFonts w:ascii="Arial" w:hAnsi="Arial"/>
      <w:b/>
      <w:bCs/>
      <w:color w:val="031D5C"/>
      <w:sz w:val="15"/>
      <w:szCs w:val="20"/>
    </w:rPr>
  </w:style>
  <w:style w:type="paragraph" w:styleId="Sluthilsen">
    <w:name w:val="Closing"/>
    <w:basedOn w:val="Normal"/>
    <w:uiPriority w:val="99"/>
    <w:semiHidden/>
    <w:rsid w:val="005802EE"/>
    <w:pPr>
      <w:ind w:left="4252"/>
    </w:pPr>
  </w:style>
  <w:style w:type="paragraph" w:styleId="Dato">
    <w:name w:val="Date"/>
    <w:basedOn w:val="Normal"/>
    <w:next w:val="Normal"/>
    <w:uiPriority w:val="99"/>
    <w:semiHidden/>
    <w:rsid w:val="005802EE"/>
  </w:style>
  <w:style w:type="paragraph" w:styleId="E-mail-signatur">
    <w:name w:val="E-mail Signature"/>
    <w:basedOn w:val="Normal"/>
    <w:uiPriority w:val="99"/>
    <w:semiHidden/>
    <w:rsid w:val="005802EE"/>
  </w:style>
  <w:style w:type="character" w:styleId="Fremhv">
    <w:name w:val="Emphasis"/>
    <w:basedOn w:val="Standardskrifttypeiafsnit"/>
    <w:uiPriority w:val="99"/>
    <w:semiHidden/>
    <w:qFormat/>
    <w:rsid w:val="005802EE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8B0A0F"/>
    <w:rPr>
      <w:vertAlign w:val="superscript"/>
    </w:rPr>
  </w:style>
  <w:style w:type="paragraph" w:styleId="Slutnotetekst">
    <w:name w:val="endnote text"/>
    <w:basedOn w:val="Normal"/>
    <w:uiPriority w:val="99"/>
    <w:semiHidden/>
    <w:rsid w:val="00F36D9B"/>
    <w:pPr>
      <w:spacing w:after="0" w:line="240" w:lineRule="auto"/>
    </w:pPr>
    <w:rPr>
      <w:sz w:val="18"/>
      <w:szCs w:val="20"/>
    </w:rPr>
  </w:style>
  <w:style w:type="paragraph" w:styleId="Modtageradresse">
    <w:name w:val="envelope address"/>
    <w:basedOn w:val="Normal"/>
    <w:uiPriority w:val="99"/>
    <w:semiHidden/>
    <w:rsid w:val="005802EE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styleId="Afsenderadresse">
    <w:name w:val="envelope return"/>
    <w:basedOn w:val="Normal"/>
    <w:uiPriority w:val="99"/>
    <w:semiHidden/>
    <w:rsid w:val="005802EE"/>
    <w:rPr>
      <w:rFonts w:ascii="Arial" w:hAnsi="Arial" w:cs="Arial"/>
      <w:szCs w:val="20"/>
    </w:rPr>
  </w:style>
  <w:style w:type="character" w:styleId="Fodnotehenvisning">
    <w:name w:val="footnote reference"/>
    <w:basedOn w:val="Standardskrifttypeiafsnit"/>
    <w:uiPriority w:val="99"/>
    <w:semiHidden/>
    <w:rsid w:val="008B0A0F"/>
    <w:rPr>
      <w:vertAlign w:val="superscript"/>
    </w:rPr>
  </w:style>
  <w:style w:type="paragraph" w:styleId="Fodnotetekst">
    <w:name w:val="footnote text"/>
    <w:basedOn w:val="Normal"/>
    <w:uiPriority w:val="99"/>
    <w:semiHidden/>
    <w:rsid w:val="00F36D9B"/>
    <w:pPr>
      <w:spacing w:after="0" w:line="240" w:lineRule="auto"/>
    </w:pPr>
    <w:rPr>
      <w:sz w:val="18"/>
      <w:szCs w:val="20"/>
    </w:rPr>
  </w:style>
  <w:style w:type="character" w:styleId="HTML-akronym">
    <w:name w:val="HTML Acronym"/>
    <w:basedOn w:val="Standardskrifttypeiafsnit"/>
    <w:uiPriority w:val="99"/>
    <w:semiHidden/>
    <w:rsid w:val="005802EE"/>
  </w:style>
  <w:style w:type="paragraph" w:styleId="HTML-adresse">
    <w:name w:val="HTML Address"/>
    <w:basedOn w:val="Normal"/>
    <w:uiPriority w:val="99"/>
    <w:semiHidden/>
    <w:rsid w:val="005802EE"/>
    <w:rPr>
      <w:i/>
      <w:iCs/>
    </w:rPr>
  </w:style>
  <w:style w:type="character" w:styleId="HTML-citat">
    <w:name w:val="HTML Cite"/>
    <w:basedOn w:val="Standardskrifttypeiafsnit"/>
    <w:uiPriority w:val="99"/>
    <w:semiHidden/>
    <w:rsid w:val="005802EE"/>
    <w:rPr>
      <w:i/>
      <w:iCs/>
    </w:rPr>
  </w:style>
  <w:style w:type="character" w:styleId="HTML-kode">
    <w:name w:val="HTML Code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5802EE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paragraph" w:styleId="FormateretHTML">
    <w:name w:val="HTML Preformatted"/>
    <w:basedOn w:val="Normal"/>
    <w:uiPriority w:val="99"/>
    <w:semiHidden/>
    <w:rsid w:val="005802EE"/>
    <w:rPr>
      <w:rFonts w:ascii="Courier New" w:hAnsi="Courier New" w:cs="Courier New"/>
      <w:szCs w:val="20"/>
    </w:rPr>
  </w:style>
  <w:style w:type="character" w:styleId="HTML-eksempel">
    <w:name w:val="HTML Sample"/>
    <w:basedOn w:val="Standardskrifttypeiafsnit"/>
    <w:uiPriority w:val="99"/>
    <w:semiHidden/>
    <w:rsid w:val="005802EE"/>
    <w:rPr>
      <w:rFonts w:ascii="Courier New" w:hAnsi="Courier New" w:cs="Courier New"/>
    </w:rPr>
  </w:style>
  <w:style w:type="character" w:styleId="HTML-skrivemaskine">
    <w:name w:val="HTML Typewriter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5802EE"/>
    <w:rPr>
      <w:i/>
      <w:iCs/>
    </w:rPr>
  </w:style>
  <w:style w:type="character" w:styleId="Linjenummer">
    <w:name w:val="line number"/>
    <w:basedOn w:val="Standardskrifttypeiafsnit"/>
    <w:uiPriority w:val="99"/>
    <w:semiHidden/>
    <w:rsid w:val="005802EE"/>
  </w:style>
  <w:style w:type="paragraph" w:styleId="Opstilling">
    <w:name w:val="List"/>
    <w:basedOn w:val="Normal"/>
    <w:uiPriority w:val="99"/>
    <w:semiHidden/>
    <w:rsid w:val="005802EE"/>
    <w:pPr>
      <w:ind w:left="283" w:hanging="283"/>
    </w:pPr>
  </w:style>
  <w:style w:type="paragraph" w:styleId="Opstilling2">
    <w:name w:val="List 2"/>
    <w:basedOn w:val="Normal"/>
    <w:uiPriority w:val="99"/>
    <w:semiHidden/>
    <w:rsid w:val="005802EE"/>
    <w:pPr>
      <w:ind w:left="566" w:hanging="283"/>
    </w:pPr>
  </w:style>
  <w:style w:type="paragraph" w:styleId="Opstilling3">
    <w:name w:val="List 3"/>
    <w:basedOn w:val="Normal"/>
    <w:uiPriority w:val="99"/>
    <w:semiHidden/>
    <w:rsid w:val="005802EE"/>
    <w:pPr>
      <w:ind w:left="849" w:hanging="283"/>
    </w:pPr>
  </w:style>
  <w:style w:type="paragraph" w:styleId="Opstilling4">
    <w:name w:val="List 4"/>
    <w:basedOn w:val="Normal"/>
    <w:uiPriority w:val="99"/>
    <w:semiHidden/>
    <w:rsid w:val="005802EE"/>
    <w:pPr>
      <w:ind w:left="1132" w:hanging="283"/>
    </w:pPr>
  </w:style>
  <w:style w:type="paragraph" w:styleId="Opstilling5">
    <w:name w:val="List 5"/>
    <w:basedOn w:val="Normal"/>
    <w:uiPriority w:val="99"/>
    <w:semiHidden/>
    <w:rsid w:val="005802EE"/>
    <w:pPr>
      <w:ind w:left="1415" w:hanging="283"/>
    </w:pPr>
  </w:style>
  <w:style w:type="paragraph" w:styleId="Opstilling-punkttegn">
    <w:name w:val="List Bullet"/>
    <w:basedOn w:val="Normal"/>
    <w:uiPriority w:val="2"/>
    <w:qFormat/>
    <w:rsid w:val="00015A47"/>
    <w:pPr>
      <w:numPr>
        <w:numId w:val="40"/>
      </w:numPr>
      <w:spacing w:after="0"/>
    </w:pPr>
  </w:style>
  <w:style w:type="paragraph" w:styleId="Opstilling-punkttegn2">
    <w:name w:val="List Bullet 2"/>
    <w:basedOn w:val="Normal"/>
    <w:uiPriority w:val="99"/>
    <w:semiHidden/>
    <w:rsid w:val="005802EE"/>
    <w:pPr>
      <w:numPr>
        <w:numId w:val="5"/>
      </w:numPr>
    </w:pPr>
  </w:style>
  <w:style w:type="paragraph" w:styleId="Opstilling-punkttegn3">
    <w:name w:val="List Bullet 3"/>
    <w:basedOn w:val="Normal"/>
    <w:uiPriority w:val="99"/>
    <w:semiHidden/>
    <w:rsid w:val="005802EE"/>
    <w:pPr>
      <w:numPr>
        <w:numId w:val="6"/>
      </w:numPr>
    </w:pPr>
  </w:style>
  <w:style w:type="paragraph" w:styleId="Opstilling-punkttegn4">
    <w:name w:val="List Bullet 4"/>
    <w:basedOn w:val="Normal"/>
    <w:uiPriority w:val="99"/>
    <w:semiHidden/>
    <w:rsid w:val="005802EE"/>
    <w:pPr>
      <w:numPr>
        <w:numId w:val="7"/>
      </w:numPr>
    </w:pPr>
  </w:style>
  <w:style w:type="paragraph" w:styleId="Opstilling-punkttegn5">
    <w:name w:val="List Bullet 5"/>
    <w:basedOn w:val="Normal"/>
    <w:uiPriority w:val="99"/>
    <w:semiHidden/>
    <w:rsid w:val="005802EE"/>
    <w:pPr>
      <w:numPr>
        <w:numId w:val="8"/>
      </w:numPr>
    </w:pPr>
  </w:style>
  <w:style w:type="paragraph" w:styleId="Opstilling-forts">
    <w:name w:val="List Continue"/>
    <w:basedOn w:val="Normal"/>
    <w:uiPriority w:val="99"/>
    <w:semiHidden/>
    <w:rsid w:val="005802EE"/>
    <w:pPr>
      <w:spacing w:after="120"/>
      <w:ind w:left="283"/>
    </w:pPr>
  </w:style>
  <w:style w:type="paragraph" w:styleId="Opstilling-forts2">
    <w:name w:val="List Continue 2"/>
    <w:basedOn w:val="Normal"/>
    <w:uiPriority w:val="99"/>
    <w:semiHidden/>
    <w:rsid w:val="005802EE"/>
    <w:pPr>
      <w:spacing w:after="120"/>
      <w:ind w:left="566"/>
    </w:pPr>
  </w:style>
  <w:style w:type="paragraph" w:styleId="Opstilling-forts3">
    <w:name w:val="List Continue 3"/>
    <w:basedOn w:val="Normal"/>
    <w:uiPriority w:val="99"/>
    <w:semiHidden/>
    <w:rsid w:val="005802EE"/>
    <w:pPr>
      <w:spacing w:after="120"/>
      <w:ind w:left="849"/>
    </w:pPr>
  </w:style>
  <w:style w:type="paragraph" w:styleId="Opstilling-forts4">
    <w:name w:val="List Continue 4"/>
    <w:basedOn w:val="Normal"/>
    <w:uiPriority w:val="99"/>
    <w:semiHidden/>
    <w:rsid w:val="005802EE"/>
    <w:pPr>
      <w:spacing w:after="120"/>
      <w:ind w:left="1132"/>
    </w:pPr>
  </w:style>
  <w:style w:type="paragraph" w:styleId="Opstilling-forts5">
    <w:name w:val="List Continue 5"/>
    <w:basedOn w:val="Normal"/>
    <w:uiPriority w:val="99"/>
    <w:semiHidden/>
    <w:rsid w:val="005802EE"/>
    <w:pPr>
      <w:spacing w:after="120"/>
      <w:ind w:left="1415"/>
    </w:pPr>
  </w:style>
  <w:style w:type="paragraph" w:styleId="Opstilling-talellerbogst">
    <w:name w:val="List Number"/>
    <w:basedOn w:val="Normal"/>
    <w:uiPriority w:val="2"/>
    <w:qFormat/>
    <w:rsid w:val="00E43769"/>
    <w:pPr>
      <w:numPr>
        <w:numId w:val="42"/>
      </w:numPr>
      <w:spacing w:after="0"/>
    </w:pPr>
  </w:style>
  <w:style w:type="paragraph" w:styleId="Opstilling-talellerbogst2">
    <w:name w:val="List Number 2"/>
    <w:basedOn w:val="Normal"/>
    <w:uiPriority w:val="99"/>
    <w:semiHidden/>
    <w:rsid w:val="005802EE"/>
    <w:pPr>
      <w:numPr>
        <w:numId w:val="10"/>
      </w:numPr>
    </w:pPr>
  </w:style>
  <w:style w:type="paragraph" w:styleId="Opstilling-talellerbogst3">
    <w:name w:val="List Number 3"/>
    <w:basedOn w:val="Normal"/>
    <w:uiPriority w:val="99"/>
    <w:semiHidden/>
    <w:rsid w:val="005802EE"/>
    <w:pPr>
      <w:numPr>
        <w:numId w:val="11"/>
      </w:numPr>
    </w:pPr>
  </w:style>
  <w:style w:type="paragraph" w:styleId="Opstilling-talellerbogst4">
    <w:name w:val="List Number 4"/>
    <w:basedOn w:val="Normal"/>
    <w:uiPriority w:val="99"/>
    <w:semiHidden/>
    <w:rsid w:val="005802EE"/>
    <w:pPr>
      <w:numPr>
        <w:numId w:val="12"/>
      </w:numPr>
    </w:pPr>
  </w:style>
  <w:style w:type="paragraph" w:styleId="Opstilling-talellerbogst5">
    <w:name w:val="List Number 5"/>
    <w:basedOn w:val="Normal"/>
    <w:uiPriority w:val="99"/>
    <w:semiHidden/>
    <w:rsid w:val="005802EE"/>
    <w:pPr>
      <w:numPr>
        <w:numId w:val="13"/>
      </w:numPr>
    </w:pPr>
  </w:style>
  <w:style w:type="paragraph" w:styleId="Brevhoved">
    <w:name w:val="Message Header"/>
    <w:basedOn w:val="Normal"/>
    <w:uiPriority w:val="99"/>
    <w:semiHidden/>
    <w:rsid w:val="005802E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ormalWeb">
    <w:name w:val="Normal (Web)"/>
    <w:basedOn w:val="Normal"/>
    <w:uiPriority w:val="99"/>
    <w:semiHidden/>
    <w:rsid w:val="005802EE"/>
    <w:rPr>
      <w:rFonts w:ascii="Times New Roman" w:hAnsi="Times New Roman"/>
    </w:rPr>
  </w:style>
  <w:style w:type="paragraph" w:styleId="Normalindrykning">
    <w:name w:val="Normal Indent"/>
    <w:basedOn w:val="Normal"/>
    <w:uiPriority w:val="99"/>
    <w:semiHidden/>
    <w:rsid w:val="005802EE"/>
    <w:pPr>
      <w:ind w:left="1304"/>
    </w:pPr>
  </w:style>
  <w:style w:type="paragraph" w:styleId="Noteoverskrift">
    <w:name w:val="Note Heading"/>
    <w:basedOn w:val="Normal"/>
    <w:next w:val="Normal"/>
    <w:uiPriority w:val="99"/>
    <w:semiHidden/>
    <w:rsid w:val="005802EE"/>
  </w:style>
  <w:style w:type="paragraph" w:styleId="Almindeligtekst">
    <w:name w:val="Plain Text"/>
    <w:basedOn w:val="Normal"/>
    <w:uiPriority w:val="99"/>
    <w:semiHidden/>
    <w:rsid w:val="005802EE"/>
    <w:rPr>
      <w:rFonts w:ascii="Courier New" w:hAnsi="Courier New" w:cs="Courier New"/>
      <w:szCs w:val="20"/>
    </w:rPr>
  </w:style>
  <w:style w:type="paragraph" w:styleId="Starthilsen">
    <w:name w:val="Salutation"/>
    <w:basedOn w:val="Normal"/>
    <w:next w:val="Normal"/>
    <w:uiPriority w:val="99"/>
    <w:semiHidden/>
    <w:rsid w:val="005802EE"/>
  </w:style>
  <w:style w:type="paragraph" w:styleId="Underskrift">
    <w:name w:val="Signature"/>
    <w:basedOn w:val="Normal"/>
    <w:uiPriority w:val="99"/>
    <w:semiHidden/>
    <w:rsid w:val="005802EE"/>
    <w:pPr>
      <w:ind w:left="4252"/>
    </w:pPr>
  </w:style>
  <w:style w:type="character" w:styleId="Strk">
    <w:name w:val="Strong"/>
    <w:basedOn w:val="Standardskrifttypeiafsnit"/>
    <w:uiPriority w:val="99"/>
    <w:semiHidden/>
    <w:qFormat/>
    <w:rsid w:val="005802EE"/>
    <w:rPr>
      <w:b/>
      <w:bCs/>
    </w:rPr>
  </w:style>
  <w:style w:type="paragraph" w:styleId="Undertitel">
    <w:name w:val="Subtitle"/>
    <w:basedOn w:val="Normal"/>
    <w:uiPriority w:val="99"/>
    <w:semiHidden/>
    <w:qFormat/>
    <w:rsid w:val="00CF367C"/>
    <w:pPr>
      <w:spacing w:after="60"/>
      <w:jc w:val="center"/>
    </w:pPr>
    <w:rPr>
      <w:rFonts w:ascii="Arial" w:hAnsi="Arial" w:cs="Arial"/>
    </w:rPr>
  </w:style>
  <w:style w:type="table" w:styleId="Tabel-3D-effekter1">
    <w:name w:val="Table 3D effects 1"/>
    <w:basedOn w:val="Tabel-Normal"/>
    <w:semiHidden/>
    <w:rsid w:val="005802E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semiHidden/>
    <w:rsid w:val="005802EE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semiHidden/>
    <w:rsid w:val="005802E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semiHidden/>
    <w:rsid w:val="005802E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semiHidden/>
    <w:rsid w:val="005802E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semiHidden/>
    <w:rsid w:val="005802E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semiHidden/>
    <w:rsid w:val="005802E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semiHidden/>
    <w:rsid w:val="005802E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semiHidden/>
    <w:rsid w:val="005802EE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semiHidden/>
    <w:rsid w:val="005802EE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Kolonner1">
    <w:name w:val="Table Columns 1"/>
    <w:basedOn w:val="Tabel-Normal"/>
    <w:semiHidden/>
    <w:rsid w:val="005802E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semiHidden/>
    <w:rsid w:val="005802EE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semiHidden/>
    <w:rsid w:val="005802EE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semiHidden/>
    <w:rsid w:val="005802EE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semiHidden/>
    <w:rsid w:val="005802EE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semiHidden/>
    <w:rsid w:val="005802EE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semiHidden/>
    <w:rsid w:val="005802EE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semiHidden/>
    <w:rsid w:val="005802EE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semiHidden/>
    <w:rsid w:val="005802EE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semiHidden/>
    <w:rsid w:val="005802EE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semiHidden/>
    <w:rsid w:val="005802EE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semiHidden/>
    <w:rsid w:val="005802EE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semiHidden/>
    <w:rsid w:val="005802EE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semiHidden/>
    <w:rsid w:val="005802EE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semiHidden/>
    <w:rsid w:val="005802EE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semiHidden/>
    <w:rsid w:val="005802E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semiHidden/>
    <w:rsid w:val="005802EE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semiHidden/>
    <w:rsid w:val="005802E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Professionel">
    <w:name w:val="Table Professional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semiHidden/>
    <w:rsid w:val="005802EE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semiHidden/>
    <w:rsid w:val="005802EE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semiHidden/>
    <w:rsid w:val="005802EE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semiHidden/>
    <w:rsid w:val="005802E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semiHidden/>
    <w:rsid w:val="00580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semiHidden/>
    <w:rsid w:val="005802EE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semiHidden/>
    <w:rsid w:val="005802EE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semiHidden/>
    <w:rsid w:val="005802EE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uiPriority w:val="99"/>
    <w:semiHidden/>
    <w:qFormat/>
    <w:rsid w:val="00CF367C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styleId="Indholdsfortegnelse1">
    <w:name w:val="toc 1"/>
    <w:basedOn w:val="Normal"/>
    <w:next w:val="Normal"/>
    <w:uiPriority w:val="99"/>
    <w:semiHidden/>
    <w:rsid w:val="00570BB3"/>
    <w:pPr>
      <w:tabs>
        <w:tab w:val="right" w:leader="dot" w:pos="7655"/>
      </w:tabs>
      <w:spacing w:before="120"/>
      <w:ind w:right="567"/>
    </w:pPr>
    <w:rPr>
      <w:b/>
    </w:rPr>
  </w:style>
  <w:style w:type="paragraph" w:styleId="Indholdsfortegnelse2">
    <w:name w:val="toc 2"/>
    <w:basedOn w:val="Normal"/>
    <w:next w:val="Normal"/>
    <w:uiPriority w:val="99"/>
    <w:semiHidden/>
    <w:rsid w:val="00DE6A38"/>
    <w:pPr>
      <w:tabs>
        <w:tab w:val="right" w:leader="dot" w:pos="7655"/>
      </w:tabs>
      <w:ind w:left="284" w:right="567"/>
    </w:pPr>
  </w:style>
  <w:style w:type="paragraph" w:styleId="Indholdsfortegnelse3">
    <w:name w:val="toc 3"/>
    <w:basedOn w:val="Normal"/>
    <w:next w:val="Normal"/>
    <w:uiPriority w:val="99"/>
    <w:semiHidden/>
    <w:rsid w:val="00DE6A38"/>
    <w:pPr>
      <w:tabs>
        <w:tab w:val="right" w:leader="dot" w:pos="7655"/>
      </w:tabs>
      <w:ind w:left="567" w:right="567"/>
    </w:pPr>
  </w:style>
  <w:style w:type="paragraph" w:styleId="Indholdsfortegnelse4">
    <w:name w:val="toc 4"/>
    <w:basedOn w:val="Normal"/>
    <w:next w:val="Normal"/>
    <w:uiPriority w:val="99"/>
    <w:semiHidden/>
    <w:rsid w:val="00DE6A38"/>
    <w:pPr>
      <w:tabs>
        <w:tab w:val="right" w:leader="dot" w:pos="7655"/>
      </w:tabs>
      <w:ind w:left="851" w:right="567"/>
    </w:pPr>
  </w:style>
  <w:style w:type="paragraph" w:styleId="Indholdsfortegnelse5">
    <w:name w:val="toc 5"/>
    <w:basedOn w:val="Normal"/>
    <w:next w:val="Normal"/>
    <w:uiPriority w:val="99"/>
    <w:semiHidden/>
    <w:rsid w:val="00863559"/>
    <w:pPr>
      <w:tabs>
        <w:tab w:val="right" w:pos="7655"/>
      </w:tabs>
      <w:ind w:left="1134" w:right="567"/>
    </w:pPr>
  </w:style>
  <w:style w:type="character" w:styleId="BesgtHyperlink">
    <w:name w:val="FollowedHyperlink"/>
    <w:basedOn w:val="Standardskrifttypeiafsnit"/>
    <w:uiPriority w:val="99"/>
    <w:semiHidden/>
    <w:rsid w:val="00EF36FB"/>
    <w:rPr>
      <w:color w:val="800080"/>
      <w:u w:val="single"/>
    </w:rPr>
  </w:style>
  <w:style w:type="paragraph" w:styleId="Sidefod">
    <w:name w:val="footer"/>
    <w:basedOn w:val="Normal"/>
    <w:uiPriority w:val="99"/>
    <w:semiHidden/>
    <w:rsid w:val="00DC0CCF"/>
    <w:pPr>
      <w:tabs>
        <w:tab w:val="center" w:pos="4819"/>
        <w:tab w:val="right" w:pos="9638"/>
      </w:tabs>
      <w:spacing w:line="180" w:lineRule="atLeast"/>
    </w:pPr>
    <w:rPr>
      <w:sz w:val="20"/>
    </w:rPr>
  </w:style>
  <w:style w:type="paragraph" w:styleId="Sidehoved">
    <w:name w:val="header"/>
    <w:basedOn w:val="Normal"/>
    <w:uiPriority w:val="99"/>
    <w:semiHidden/>
    <w:rsid w:val="00DC0CCF"/>
    <w:pPr>
      <w:tabs>
        <w:tab w:val="center" w:pos="4819"/>
        <w:tab w:val="right" w:pos="9638"/>
      </w:tabs>
      <w:spacing w:line="180" w:lineRule="atLeast"/>
    </w:pPr>
    <w:rPr>
      <w:sz w:val="20"/>
    </w:rPr>
  </w:style>
  <w:style w:type="character" w:styleId="Hyperlink">
    <w:name w:val="Hyperlink"/>
    <w:basedOn w:val="Standardskrifttypeiafsnit"/>
    <w:uiPriority w:val="99"/>
    <w:semiHidden/>
    <w:rsid w:val="00EF36FB"/>
    <w:rPr>
      <w:color w:val="0000FF"/>
      <w:u w:val="single"/>
    </w:rPr>
  </w:style>
  <w:style w:type="character" w:styleId="Sidetal">
    <w:name w:val="page number"/>
    <w:basedOn w:val="Standardskrifttypeiafsnit"/>
    <w:uiPriority w:val="99"/>
    <w:semiHidden/>
    <w:rsid w:val="008632C9"/>
    <w:rPr>
      <w:rFonts w:ascii="Garamond" w:hAnsi="Garamond"/>
      <w:sz w:val="24"/>
    </w:rPr>
  </w:style>
  <w:style w:type="paragraph" w:customStyle="1" w:styleId="Normal-Punktliste">
    <w:name w:val="Normal - Punktliste"/>
    <w:basedOn w:val="Normal"/>
    <w:uiPriority w:val="6"/>
    <w:semiHidden/>
    <w:rsid w:val="0034658C"/>
    <w:pPr>
      <w:numPr>
        <w:numId w:val="35"/>
      </w:numPr>
      <w:spacing w:line="230" w:lineRule="atLeast"/>
    </w:pPr>
    <w:rPr>
      <w:rFonts w:ascii="Arial" w:hAnsi="Arial"/>
      <w:sz w:val="17"/>
    </w:rPr>
  </w:style>
  <w:style w:type="paragraph" w:styleId="Indholdsfortegnelse6">
    <w:name w:val="toc 6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7">
    <w:name w:val="toc 7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8">
    <w:name w:val="toc 8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9">
    <w:name w:val="toc 9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customStyle="1" w:styleId="Normal-Nummerering">
    <w:name w:val="Normal - Nummerering"/>
    <w:basedOn w:val="Normal"/>
    <w:uiPriority w:val="6"/>
    <w:semiHidden/>
    <w:rsid w:val="004357F5"/>
  </w:style>
  <w:style w:type="paragraph" w:customStyle="1" w:styleId="Tabeltekst">
    <w:name w:val="Tabel tekst"/>
    <w:basedOn w:val="Normal"/>
    <w:uiPriority w:val="6"/>
    <w:rsid w:val="00C046A5"/>
    <w:pPr>
      <w:spacing w:after="0" w:line="150" w:lineRule="atLeast"/>
      <w:ind w:right="57"/>
    </w:pPr>
    <w:rPr>
      <w:rFonts w:ascii="Arial" w:hAnsi="Arial"/>
      <w:sz w:val="14"/>
    </w:rPr>
  </w:style>
  <w:style w:type="paragraph" w:customStyle="1" w:styleId="Tabeloverskrift">
    <w:name w:val="Tabel overskrift"/>
    <w:basedOn w:val="Normal"/>
    <w:uiPriority w:val="6"/>
    <w:rsid w:val="00301857"/>
    <w:pPr>
      <w:spacing w:after="0" w:line="150" w:lineRule="atLeast"/>
      <w:ind w:right="57"/>
    </w:pPr>
    <w:rPr>
      <w:rFonts w:ascii="Arial" w:hAnsi="Arial"/>
      <w:b/>
      <w:sz w:val="14"/>
    </w:rPr>
  </w:style>
  <w:style w:type="paragraph" w:customStyle="1" w:styleId="Tabelkolonneoverskrift">
    <w:name w:val="Tabel kolonne overskrift"/>
    <w:basedOn w:val="Normal"/>
    <w:uiPriority w:val="6"/>
    <w:rsid w:val="00301857"/>
    <w:pPr>
      <w:spacing w:after="0" w:line="150" w:lineRule="atLeast"/>
      <w:ind w:right="57"/>
      <w:jc w:val="right"/>
    </w:pPr>
    <w:rPr>
      <w:rFonts w:ascii="Arial" w:hAnsi="Arial"/>
      <w:b/>
      <w:sz w:val="14"/>
    </w:rPr>
  </w:style>
  <w:style w:type="table" w:customStyle="1" w:styleId="Table-Normal">
    <w:name w:val="Table - Normal"/>
    <w:basedOn w:val="Tabel-Normal"/>
    <w:rsid w:val="005905DD"/>
    <w:pPr>
      <w:spacing w:line="220" w:lineRule="atLeast"/>
    </w:pPr>
    <w:rPr>
      <w:rFonts w:ascii="Arial" w:hAnsi="Arial"/>
      <w:sz w:val="15"/>
    </w:rPr>
    <w:tblPr>
      <w:tblStyleRowBandSize w:val="1"/>
      <w:tblStyleColBandSize w:val="1"/>
      <w:tblBorders>
        <w:top w:val="single" w:sz="8" w:space="0" w:color="E4E2D9"/>
        <w:bottom w:val="single" w:sz="8" w:space="0" w:color="E4E2D9"/>
        <w:insideH w:val="single" w:sz="8" w:space="0" w:color="E4E2D9"/>
      </w:tblBorders>
      <w:tblCellMar>
        <w:top w:w="57" w:type="dxa"/>
        <w:left w:w="0" w:type="dxa"/>
        <w:bottom w:w="57" w:type="dxa"/>
        <w:right w:w="0" w:type="dxa"/>
      </w:tblCellMar>
    </w:tblPr>
    <w:tcPr>
      <w:shd w:val="clear" w:color="auto" w:fill="EFF2EA"/>
    </w:tcPr>
    <w:tblStylePr w:type="firstRow">
      <w:pPr>
        <w:wordWrap/>
        <w:spacing w:beforeLines="0" w:before="0" w:beforeAutospacing="0" w:afterLines="0" w:after="0" w:afterAutospacing="0" w:line="260" w:lineRule="atLeast"/>
        <w:ind w:leftChars="0" w:left="0" w:rightChars="0" w:right="0" w:firstLineChars="0" w:firstLine="0"/>
        <w:contextualSpacing w:val="0"/>
        <w:jc w:val="left"/>
        <w:outlineLvl w:val="9"/>
      </w:pPr>
      <w:rPr>
        <w:rFonts w:ascii="Arial" w:hAnsi="Arial"/>
        <w:b/>
        <w:color w:val="auto"/>
        <w:sz w:val="19"/>
      </w:rPr>
      <w:tblPr/>
      <w:tcPr>
        <w:tcBorders>
          <w:insideH w:val="nil"/>
        </w:tcBorders>
      </w:tcPr>
    </w:tblStylePr>
    <w:tblStylePr w:type="firstCol">
      <w:pPr>
        <w:wordWrap/>
        <w:spacing w:line="220" w:lineRule="atLeast"/>
      </w:pPr>
      <w:rPr>
        <w:rFonts w:ascii="Arial" w:hAnsi="Arial"/>
        <w:b w:val="0"/>
        <w:sz w:val="15"/>
      </w:rPr>
    </w:tblStylePr>
  </w:style>
  <w:style w:type="paragraph" w:customStyle="1" w:styleId="Tabeltal">
    <w:name w:val="Tabel tal"/>
    <w:basedOn w:val="Tabeltekst"/>
    <w:uiPriority w:val="6"/>
    <w:rsid w:val="00C046A5"/>
    <w:pPr>
      <w:ind w:left="57"/>
      <w:jc w:val="right"/>
    </w:pPr>
  </w:style>
  <w:style w:type="paragraph" w:customStyle="1" w:styleId="TabeltalTotal">
    <w:name w:val="Tabel tal Total"/>
    <w:basedOn w:val="Tabeltal"/>
    <w:uiPriority w:val="6"/>
    <w:rsid w:val="00301857"/>
    <w:rPr>
      <w:b/>
    </w:rPr>
  </w:style>
  <w:style w:type="paragraph" w:customStyle="1" w:styleId="Template">
    <w:name w:val="Template"/>
    <w:uiPriority w:val="7"/>
    <w:semiHidden/>
    <w:rsid w:val="00FD7BCC"/>
    <w:pPr>
      <w:spacing w:after="0"/>
    </w:pPr>
    <w:rPr>
      <w:noProof/>
      <w:lang w:eastAsia="en-US"/>
    </w:rPr>
  </w:style>
  <w:style w:type="paragraph" w:customStyle="1" w:styleId="Template-Virksomhedsnavn">
    <w:name w:val="Template - Virksomheds navn"/>
    <w:basedOn w:val="Template"/>
    <w:next w:val="Normal"/>
    <w:uiPriority w:val="7"/>
    <w:semiHidden/>
    <w:rsid w:val="00FD7BCC"/>
    <w:pPr>
      <w:spacing w:after="200"/>
    </w:pPr>
  </w:style>
  <w:style w:type="paragraph" w:customStyle="1" w:styleId="Template-Dato">
    <w:name w:val="Template - Dato"/>
    <w:basedOn w:val="Template"/>
    <w:uiPriority w:val="7"/>
    <w:semiHidden/>
    <w:rsid w:val="00FD7BCC"/>
  </w:style>
  <w:style w:type="table" w:styleId="Tabel-Gitter">
    <w:name w:val="Table Grid"/>
    <w:basedOn w:val="Tabel-Normal"/>
    <w:rsid w:val="002171DE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-Dokumentoverskrift">
    <w:name w:val="Normal - Dokument overskrift"/>
    <w:basedOn w:val="Normal"/>
    <w:uiPriority w:val="6"/>
    <w:semiHidden/>
    <w:rsid w:val="007240BF"/>
    <w:pPr>
      <w:spacing w:line="320" w:lineRule="atLeast"/>
    </w:pPr>
    <w:rPr>
      <w:rFonts w:ascii="Arial" w:hAnsi="Arial"/>
      <w:b/>
      <w:sz w:val="26"/>
    </w:rPr>
  </w:style>
  <w:style w:type="paragraph" w:customStyle="1" w:styleId="Notatkildeangivelse">
    <w:name w:val="Notat/kildeangivelse"/>
    <w:basedOn w:val="Normal"/>
    <w:uiPriority w:val="6"/>
    <w:rsid w:val="00301857"/>
    <w:pPr>
      <w:tabs>
        <w:tab w:val="left" w:pos="737"/>
      </w:tabs>
      <w:spacing w:after="0" w:line="240" w:lineRule="atLeast"/>
    </w:pPr>
    <w:rPr>
      <w:sz w:val="20"/>
    </w:rPr>
  </w:style>
  <w:style w:type="paragraph" w:styleId="Listeoverfigurer">
    <w:name w:val="table of figures"/>
    <w:basedOn w:val="Normal"/>
    <w:next w:val="Normal"/>
    <w:uiPriority w:val="99"/>
    <w:semiHidden/>
    <w:rsid w:val="00BE7FBE"/>
  </w:style>
  <w:style w:type="paragraph" w:customStyle="1" w:styleId="Template-INI">
    <w:name w:val="Template - INI"/>
    <w:basedOn w:val="Normal"/>
    <w:uiPriority w:val="7"/>
    <w:semiHidden/>
    <w:rsid w:val="00FD7BCC"/>
    <w:pPr>
      <w:spacing w:after="0"/>
    </w:pPr>
    <w:rPr>
      <w:noProof/>
      <w:lang w:val="en-GB"/>
    </w:rPr>
  </w:style>
  <w:style w:type="paragraph" w:customStyle="1" w:styleId="BoksBillede">
    <w:name w:val="Boks Billede"/>
    <w:uiPriority w:val="5"/>
    <w:rsid w:val="0024414D"/>
    <w:pPr>
      <w:spacing w:after="230" w:line="230" w:lineRule="atLeast"/>
      <w:contextualSpacing/>
    </w:pPr>
    <w:rPr>
      <w:rFonts w:ascii="Arial" w:hAnsi="Arial"/>
      <w:sz w:val="17"/>
      <w:lang w:eastAsia="en-US"/>
    </w:rPr>
  </w:style>
  <w:style w:type="paragraph" w:customStyle="1" w:styleId="BoksCitat">
    <w:name w:val="Boks Citat"/>
    <w:basedOn w:val="Normal"/>
    <w:next w:val="BoksTekst"/>
    <w:uiPriority w:val="5"/>
    <w:rsid w:val="0024414D"/>
    <w:pPr>
      <w:spacing w:before="284" w:after="230" w:line="320" w:lineRule="atLeast"/>
      <w:ind w:left="340" w:right="340"/>
      <w:contextualSpacing/>
    </w:pPr>
    <w:rPr>
      <w:rFonts w:ascii="Arial" w:hAnsi="Arial"/>
      <w:szCs w:val="17"/>
    </w:rPr>
  </w:style>
  <w:style w:type="paragraph" w:customStyle="1" w:styleId="BoksOverskrift">
    <w:name w:val="Boks Overskrift"/>
    <w:basedOn w:val="Normal"/>
    <w:uiPriority w:val="5"/>
    <w:rsid w:val="0024414D"/>
    <w:pPr>
      <w:keepNext/>
      <w:keepLines/>
      <w:suppressAutoHyphens/>
      <w:spacing w:after="210" w:line="210" w:lineRule="atLeast"/>
      <w:ind w:left="227" w:right="227"/>
      <w:contextualSpacing/>
    </w:pPr>
    <w:rPr>
      <w:rFonts w:ascii="Arial" w:hAnsi="Arial"/>
      <w:b/>
      <w:sz w:val="15"/>
      <w:szCs w:val="17"/>
    </w:rPr>
  </w:style>
  <w:style w:type="paragraph" w:customStyle="1" w:styleId="BoksTekst">
    <w:name w:val="Boks Tekst"/>
    <w:basedOn w:val="Normal"/>
    <w:uiPriority w:val="5"/>
    <w:rsid w:val="0024414D"/>
    <w:pPr>
      <w:spacing w:after="210" w:line="210" w:lineRule="atLeast"/>
      <w:ind w:left="227" w:right="227"/>
      <w:contextualSpacing/>
    </w:pPr>
    <w:rPr>
      <w:rFonts w:ascii="Arial" w:hAnsi="Arial"/>
      <w:sz w:val="14"/>
      <w:szCs w:val="17"/>
    </w:rPr>
  </w:style>
  <w:style w:type="paragraph" w:customStyle="1" w:styleId="BoksTalopstilling">
    <w:name w:val="Boks Talopstilling"/>
    <w:basedOn w:val="BoksTekst"/>
    <w:uiPriority w:val="5"/>
    <w:rsid w:val="0024414D"/>
    <w:pPr>
      <w:numPr>
        <w:numId w:val="39"/>
      </w:numPr>
    </w:pPr>
  </w:style>
  <w:style w:type="paragraph" w:customStyle="1" w:styleId="BoksPunktopstilling">
    <w:name w:val="Boks Punktopstilling"/>
    <w:basedOn w:val="BoksTekst"/>
    <w:uiPriority w:val="5"/>
    <w:rsid w:val="0024414D"/>
    <w:pPr>
      <w:numPr>
        <w:numId w:val="38"/>
      </w:numPr>
    </w:pPr>
  </w:style>
  <w:style w:type="paragraph" w:customStyle="1" w:styleId="FootnoteSeperator">
    <w:name w:val="Footnote Seperator"/>
    <w:basedOn w:val="Normal"/>
    <w:next w:val="Normal"/>
    <w:uiPriority w:val="99"/>
    <w:semiHidden/>
    <w:rsid w:val="004922D5"/>
    <w:pPr>
      <w:pBdr>
        <w:top w:val="single" w:sz="2" w:space="1" w:color="auto"/>
      </w:pBdr>
      <w:spacing w:before="280" w:after="0" w:line="240" w:lineRule="auto"/>
    </w:pPr>
    <w:rPr>
      <w:rFonts w:ascii="Arial" w:hAnsi="Arial"/>
      <w:sz w:val="4"/>
    </w:rPr>
  </w:style>
  <w:style w:type="paragraph" w:customStyle="1" w:styleId="Normal-Nummerliste">
    <w:name w:val="Normal - Nummerliste"/>
    <w:basedOn w:val="Normal"/>
    <w:uiPriority w:val="6"/>
    <w:semiHidden/>
    <w:rsid w:val="0034658C"/>
    <w:pPr>
      <w:numPr>
        <w:numId w:val="34"/>
      </w:numPr>
      <w:spacing w:line="230" w:lineRule="atLeast"/>
    </w:pPr>
    <w:rPr>
      <w:rFonts w:ascii="Arial" w:hAnsi="Arial"/>
      <w:sz w:val="17"/>
    </w:rPr>
  </w:style>
  <w:style w:type="paragraph" w:customStyle="1" w:styleId="Template-Adresse">
    <w:name w:val="Template - Adresse"/>
    <w:basedOn w:val="Template"/>
    <w:next w:val="Normal"/>
    <w:uiPriority w:val="7"/>
    <w:semiHidden/>
    <w:rsid w:val="00237AEB"/>
    <w:pPr>
      <w:spacing w:line="240" w:lineRule="atLeast"/>
      <w:jc w:val="center"/>
    </w:pPr>
    <w:rPr>
      <w:rFonts w:ascii="Arial" w:hAnsi="Arial"/>
      <w:color w:val="00542E"/>
      <w:sz w:val="14"/>
    </w:rPr>
  </w:style>
  <w:style w:type="paragraph" w:customStyle="1" w:styleId="ListNumberTable">
    <w:name w:val="List Number Table"/>
    <w:basedOn w:val="Opstilling-talellerbogst"/>
    <w:uiPriority w:val="2"/>
    <w:rsid w:val="006A4614"/>
    <w:pPr>
      <w:ind w:left="227"/>
    </w:pPr>
    <w:rPr>
      <w:sz w:val="14"/>
    </w:rPr>
  </w:style>
  <w:style w:type="paragraph" w:customStyle="1" w:styleId="ListBulletTable">
    <w:name w:val="List Bullet Table"/>
    <w:basedOn w:val="Opstilling-punkttegn"/>
    <w:uiPriority w:val="2"/>
    <w:rsid w:val="00301857"/>
    <w:pPr>
      <w:ind w:left="397"/>
    </w:pPr>
    <w:rPr>
      <w:sz w:val="14"/>
    </w:rPr>
  </w:style>
  <w:style w:type="paragraph" w:customStyle="1" w:styleId="Afsenderinfo">
    <w:name w:val="Afsender info"/>
    <w:basedOn w:val="Normal"/>
    <w:uiPriority w:val="5"/>
    <w:semiHidden/>
    <w:qFormat/>
    <w:rsid w:val="00C4089D"/>
    <w:pPr>
      <w:keepNext/>
      <w:keepLines/>
      <w:spacing w:after="0"/>
    </w:pPr>
  </w:style>
  <w:style w:type="character" w:customStyle="1" w:styleId="KildeangivelseChar">
    <w:name w:val="Kildeangivelse Char"/>
    <w:link w:val="Kildeangivelse"/>
    <w:uiPriority w:val="3"/>
    <w:locked/>
    <w:rsid w:val="004106F0"/>
    <w:rPr>
      <w:sz w:val="16"/>
      <w:lang w:eastAsia="en-US"/>
    </w:rPr>
  </w:style>
  <w:style w:type="paragraph" w:customStyle="1" w:styleId="Space">
    <w:name w:val="Space"/>
    <w:basedOn w:val="Normal"/>
    <w:uiPriority w:val="3"/>
    <w:rsid w:val="000E5196"/>
    <w:pPr>
      <w:tabs>
        <w:tab w:val="left" w:pos="340"/>
      </w:tabs>
      <w:spacing w:after="0" w:line="240" w:lineRule="auto"/>
    </w:pPr>
    <w:rPr>
      <w:rFonts w:ascii="Arial" w:hAnsi="Arial"/>
      <w:sz w:val="2"/>
      <w:lang w:val="en-GB" w:eastAsia="en-US"/>
    </w:rPr>
  </w:style>
  <w:style w:type="paragraph" w:customStyle="1" w:styleId="Kildeangivelse">
    <w:name w:val="Kildeangivelse"/>
    <w:basedOn w:val="Normal"/>
    <w:next w:val="Normal"/>
    <w:link w:val="KildeangivelseChar"/>
    <w:uiPriority w:val="3"/>
    <w:rsid w:val="004106F0"/>
    <w:pPr>
      <w:tabs>
        <w:tab w:val="left" w:pos="680"/>
      </w:tabs>
      <w:spacing w:after="0" w:line="200" w:lineRule="atLeast"/>
      <w:ind w:left="681" w:right="227" w:hanging="454"/>
    </w:pPr>
    <w:rPr>
      <w:sz w:val="16"/>
      <w:lang w:eastAsia="en-US"/>
    </w:rPr>
  </w:style>
  <w:style w:type="paragraph" w:customStyle="1" w:styleId="TabelIndsttelse">
    <w:name w:val="Tabel Indsættelse"/>
    <w:basedOn w:val="Normal"/>
    <w:uiPriority w:val="5"/>
    <w:rsid w:val="00326A86"/>
    <w:pPr>
      <w:spacing w:after="0" w:line="40" w:lineRule="atLeast"/>
      <w:ind w:left="227" w:right="227"/>
      <w:contextualSpacing/>
    </w:pPr>
    <w:rPr>
      <w:rFonts w:ascii="Arial" w:hAnsi="Arial"/>
      <w:sz w:val="17"/>
      <w:szCs w:val="17"/>
    </w:rPr>
  </w:style>
  <w:style w:type="paragraph" w:customStyle="1" w:styleId="Template-SmallAddress">
    <w:name w:val="Template - Small Address"/>
    <w:basedOn w:val="Template"/>
    <w:rsid w:val="00B45AE1"/>
    <w:pPr>
      <w:spacing w:line="160" w:lineRule="atLeast"/>
    </w:pPr>
    <w:rPr>
      <w:rFonts w:ascii="Arial" w:hAnsi="Arial"/>
      <w:sz w:val="13"/>
    </w:rPr>
  </w:style>
  <w:style w:type="paragraph" w:customStyle="1" w:styleId="Default">
    <w:name w:val="Default"/>
    <w:rsid w:val="00B460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C47EF9"/>
    <w:rPr>
      <w:rFonts w:ascii="Arial" w:hAnsi="Arial" w:cs="Arial"/>
      <w:b/>
      <w:bCs/>
      <w:iCs/>
      <w:sz w:val="20"/>
      <w:szCs w:val="28"/>
    </w:rPr>
  </w:style>
  <w:style w:type="paragraph" w:styleId="Listeafsnit">
    <w:name w:val="List Paragraph"/>
    <w:basedOn w:val="Normal"/>
    <w:uiPriority w:val="99"/>
    <w:semiHidden/>
    <w:qFormat/>
    <w:rsid w:val="00C47EF9"/>
    <w:pPr>
      <w:ind w:left="720"/>
      <w:contextualSpacing/>
    </w:pPr>
  </w:style>
  <w:style w:type="character" w:styleId="Kommentarhenvisning">
    <w:name w:val="annotation reference"/>
    <w:basedOn w:val="Standardskrifttypeiafsnit"/>
    <w:uiPriority w:val="99"/>
    <w:semiHidden/>
    <w:unhideWhenUsed/>
    <w:rsid w:val="00B277EB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B277EB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B277EB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B277EB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B277EB"/>
    <w:rPr>
      <w:b/>
      <w:bCs/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B27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B27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9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ektionssekretariat@statens-adm.dk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hoeringsportalen.dk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031431\AppData\Local\cBrain\F2\.tmp\95f7a1cccce84960bf20a17b1364a77f.dotx" TargetMode="External"/></Relationships>
</file>

<file path=word/theme/theme1.xml><?xml version="1.0" encoding="utf-8"?>
<a:theme xmlns:a="http://schemas.openxmlformats.org/drawingml/2006/main" name="Kontortema">
  <a:themeElements>
    <a:clrScheme name="Moderniseringsstyrelsen">
      <a:dk1>
        <a:srgbClr val="000000"/>
      </a:dk1>
      <a:lt1>
        <a:srgbClr val="FFFFFF"/>
      </a:lt1>
      <a:dk2>
        <a:srgbClr val="00542E"/>
      </a:dk2>
      <a:lt2>
        <a:srgbClr val="6E91A0"/>
      </a:lt2>
      <a:accent1>
        <a:srgbClr val="00AAD2"/>
      </a:accent1>
      <a:accent2>
        <a:srgbClr val="5591CD"/>
      </a:accent2>
      <a:accent3>
        <a:srgbClr val="7050B9"/>
      </a:accent3>
      <a:accent4>
        <a:srgbClr val="A5005F"/>
      </a:accent4>
      <a:accent5>
        <a:srgbClr val="F0005F"/>
      </a:accent5>
      <a:accent6>
        <a:srgbClr val="B0660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95f7a1cccce84960bf20a17b1364a77f.dotx</Template>
  <TotalTime>245</TotalTime>
  <Pages>2</Pages>
  <Words>245</Words>
  <Characters>1496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Brev</vt:lpstr>
      <vt:lpstr>Brev</vt:lpstr>
    </vt:vector>
  </TitlesOfParts>
  <Company>Finansministeriet</Company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creator>Camilla Nordstrøm Jensen</dc:creator>
  <cp:lastModifiedBy>Camilla Nordstrøm Jensen</cp:lastModifiedBy>
  <cp:revision>31</cp:revision>
  <dcterms:created xsi:type="dcterms:W3CDTF">2018-11-22T12:18:00Z</dcterms:created>
  <dcterms:modified xsi:type="dcterms:W3CDTF">2018-12-05T12:34:00Z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RunWordEngine">
    <vt:lpwstr>True</vt:lpwstr>
  </property>
  <property fmtid="{D5CDD505-2E9C-101B-9397-08002B2CF9AE}" pid="3" name="SD_Template">
    <vt:lpwstr>Brev.dot</vt:lpwstr>
  </property>
  <property fmtid="{D5CDD505-2E9C-101B-9397-08002B2CF9AE}" pid="4" name="SD_KeepOpenIfEmpty">
    <vt:lpwstr>False</vt:lpwstr>
  </property>
  <property fmtid="{D5CDD505-2E9C-101B-9397-08002B2CF9AE}" pid="5" name="SD_ShowDocumentInfo">
    <vt:lpwstr>True</vt:lpwstr>
  </property>
  <property fmtid="{D5CDD505-2E9C-101B-9397-08002B2CF9AE}" pid="6" name="SD_ShowGeneralPanel">
    <vt:lpwstr>True</vt:lpwstr>
  </property>
  <property fmtid="{D5CDD505-2E9C-101B-9397-08002B2CF9AE}" pid="7" name="SD_BrandingGraphicBehavior">
    <vt:lpwstr>Standard</vt:lpwstr>
  </property>
  <property fmtid="{D5CDD505-2E9C-101B-9397-08002B2CF9AE}" pid="8" name="SD_DocumentLanguage">
    <vt:lpwstr>da-DK</vt:lpwstr>
  </property>
  <property fmtid="{D5CDD505-2E9C-101B-9397-08002B2CF9AE}" pid="9" name="sdDocumentDate">
    <vt:lpwstr>43006</vt:lpwstr>
  </property>
  <property fmtid="{D5CDD505-2E9C-101B-9397-08002B2CF9AE}" pid="10" name="sdDocumentDateFormat">
    <vt:lpwstr>da-DK:d. MMMM yyyy</vt:lpwstr>
  </property>
  <property fmtid="{D5CDD505-2E9C-101B-9397-08002B2CF9AE}" pid="11" name="SD_DocumentLanguageString">
    <vt:lpwstr>Dansk</vt:lpwstr>
  </property>
  <property fmtid="{D5CDD505-2E9C-101B-9397-08002B2CF9AE}" pid="12" name="SD_CtlText_Usersettings_Userprofile">
    <vt:lpwstr>RHI</vt:lpwstr>
  </property>
  <property fmtid="{D5CDD505-2E9C-101B-9397-08002B2CF9AE}" pid="13" name="SD_CtlText_General_JournalNr">
    <vt:lpwstr/>
  </property>
  <property fmtid="{D5CDD505-2E9C-101B-9397-08002B2CF9AE}" pid="14" name="SD_UserprofileName">
    <vt:lpwstr>RHI</vt:lpwstr>
  </property>
  <property fmtid="{D5CDD505-2E9C-101B-9397-08002B2CF9AE}" pid="15" name="SD_Office_SD_OFF_ID">
    <vt:lpwstr>1</vt:lpwstr>
  </property>
  <property fmtid="{D5CDD505-2E9C-101B-9397-08002B2CF9AE}" pid="16" name="SD_Office_SD_OFF_Offices">
    <vt:lpwstr>Moderniseringsstyrelsen</vt:lpwstr>
  </property>
  <property fmtid="{D5CDD505-2E9C-101B-9397-08002B2CF9AE}" pid="17" name="SD_Office_SD_OFF_OfficeLanguage">
    <vt:lpwstr>da-DK</vt:lpwstr>
  </property>
  <property fmtid="{D5CDD505-2E9C-101B-9397-08002B2CF9AE}" pid="18" name="SD_Office_SD_OFF_Address">
    <vt:lpwstr>Moderniseringsstyrelsen · Landgreven 4 · Postboks 2193 · 1017 København K · 3392 8000 · www.modst.dk</vt:lpwstr>
  </property>
  <property fmtid="{D5CDD505-2E9C-101B-9397-08002B2CF9AE}" pid="19" name="SD_Office_SD_OFF_ShortAddress">
    <vt:lpwstr>Moderniseringsstyrelsen · Landgreven 4 · Postboks 2193 · 1017 København K</vt:lpwstr>
  </property>
  <property fmtid="{D5CDD505-2E9C-101B-9397-08002B2CF9AE}" pid="20" name="SD_Office_SD_OFF_ImageDefinition">
    <vt:lpwstr>Logo</vt:lpwstr>
  </property>
  <property fmtid="{D5CDD505-2E9C-101B-9397-08002B2CF9AE}" pid="21" name="SD_USR_Name">
    <vt:lpwstr>Rasmus Hjorth Iversen</vt:lpwstr>
  </property>
  <property fmtid="{D5CDD505-2E9C-101B-9397-08002B2CF9AE}" pid="22" name="SD_USR_Title">
    <vt:lpwstr>Fuldmægtig</vt:lpwstr>
  </property>
  <property fmtid="{D5CDD505-2E9C-101B-9397-08002B2CF9AE}" pid="23" name="SD_USR_DirectPhone">
    <vt:lpwstr>3395 1981</vt:lpwstr>
  </property>
  <property fmtid="{D5CDD505-2E9C-101B-9397-08002B2CF9AE}" pid="24" name="SD_USR_Email">
    <vt:lpwstr>rhi@modst.dk</vt:lpwstr>
  </property>
  <property fmtid="{D5CDD505-2E9C-101B-9397-08002B2CF9AE}" pid="25" name="SD_USR_SagsbehandlerIni">
    <vt:lpwstr>RHI</vt:lpwstr>
  </property>
  <property fmtid="{D5CDD505-2E9C-101B-9397-08002B2CF9AE}" pid="26" name="SD_USR_Enhed">
    <vt:lpwstr>DIRSEK</vt:lpwstr>
  </property>
  <property fmtid="{D5CDD505-2E9C-101B-9397-08002B2CF9AE}" pid="27" name="DocumentInfoFinished">
    <vt:lpwstr>True</vt:lpwstr>
  </property>
</Properties>
</file>